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D8B" w:rsidRDefault="003F6D8B">
      <w:pPr>
        <w:autoSpaceDE w:val="0"/>
        <w:autoSpaceDN w:val="0"/>
        <w:spacing w:after="78" w:line="220" w:lineRule="exact"/>
      </w:pPr>
    </w:p>
    <w:p w:rsidR="002F65A5" w:rsidRDefault="002F65A5" w:rsidP="00D80303">
      <w:pPr>
        <w:pStyle w:val="a9"/>
        <w:rPr>
          <w:rFonts w:ascii="Times New Roman" w:hAnsi="Times New Roman" w:cs="Times New Roman"/>
          <w:sz w:val="21"/>
          <w:szCs w:val="21"/>
          <w:lang w:val="ru-RU"/>
        </w:rPr>
      </w:pPr>
      <w:r>
        <w:rPr>
          <w:rFonts w:ascii="Times New Roman" w:hAnsi="Times New Roman" w:cs="Times New Roman"/>
          <w:noProof/>
          <w:sz w:val="21"/>
          <w:szCs w:val="21"/>
          <w:lang w:val="ru-RU" w:eastAsia="ru-RU"/>
        </w:rPr>
        <w:drawing>
          <wp:inline distT="0" distB="0" distL="0" distR="0">
            <wp:extent cx="6387465" cy="9177779"/>
            <wp:effectExtent l="0" t="0" r="0" b="4445"/>
            <wp:docPr id="2" name="Рисунок 2" descr="C:\Users\Минзифа\Desktop\ррр\био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Минзифа\Desktop\ррр\био 5.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87465" cy="9177779"/>
                    </a:xfrm>
                    <a:prstGeom prst="rect">
                      <a:avLst/>
                    </a:prstGeom>
                    <a:noFill/>
                    <a:ln>
                      <a:noFill/>
                    </a:ln>
                  </pic:spPr>
                </pic:pic>
              </a:graphicData>
            </a:graphic>
          </wp:inline>
        </w:drawing>
      </w:r>
    </w:p>
    <w:p w:rsidR="002F65A5" w:rsidRDefault="002F65A5" w:rsidP="00D80303">
      <w:pPr>
        <w:pStyle w:val="a9"/>
        <w:rPr>
          <w:rFonts w:ascii="Times New Roman" w:hAnsi="Times New Roman" w:cs="Times New Roman"/>
          <w:sz w:val="21"/>
          <w:szCs w:val="21"/>
          <w:lang w:val="ru-RU"/>
        </w:rPr>
      </w:pPr>
    </w:p>
    <w:p w:rsidR="003F6D8B" w:rsidRPr="00635A7F" w:rsidRDefault="00637ABD" w:rsidP="00D80303">
      <w:pPr>
        <w:pStyle w:val="a9"/>
        <w:rPr>
          <w:sz w:val="21"/>
          <w:szCs w:val="21"/>
          <w:lang w:val="ru-RU"/>
        </w:rPr>
      </w:pPr>
      <w:r w:rsidRPr="00635A7F">
        <w:rPr>
          <w:rFonts w:ascii="Times New Roman" w:hAnsi="Times New Roman" w:cs="Times New Roman"/>
          <w:sz w:val="21"/>
          <w:szCs w:val="21"/>
          <w:lang w:val="ru-RU"/>
        </w:rPr>
        <w:lastRenderedPageBreak/>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r w:rsidRPr="00635A7F">
        <w:rPr>
          <w:sz w:val="21"/>
          <w:szCs w:val="21"/>
          <w:lang w:val="ru-RU"/>
        </w:rPr>
        <w:t>.</w:t>
      </w:r>
    </w:p>
    <w:p w:rsidR="003F6D8B" w:rsidRPr="00637ABD" w:rsidRDefault="00637ABD">
      <w:pPr>
        <w:autoSpaceDE w:val="0"/>
        <w:autoSpaceDN w:val="0"/>
        <w:spacing w:before="226" w:after="0" w:line="230" w:lineRule="auto"/>
        <w:rPr>
          <w:lang w:val="ru-RU"/>
        </w:rPr>
      </w:pPr>
      <w:r w:rsidRPr="00637ABD">
        <w:rPr>
          <w:rFonts w:ascii="Times New Roman" w:eastAsia="Times New Roman" w:hAnsi="Times New Roman"/>
          <w:b/>
          <w:color w:val="000000"/>
          <w:sz w:val="24"/>
          <w:lang w:val="ru-RU"/>
        </w:rPr>
        <w:t>ПОЯСНИТЕЛЬНАЯ ЗАПИСКА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Программа направлена на формирование </w:t>
      </w:r>
      <w:proofErr w:type="gramStart"/>
      <w:r w:rsidRPr="00635A7F">
        <w:rPr>
          <w:rFonts w:ascii="Times New Roman" w:hAnsi="Times New Roman" w:cs="Times New Roman"/>
          <w:sz w:val="21"/>
          <w:szCs w:val="21"/>
          <w:lang w:val="ru-RU"/>
        </w:rPr>
        <w:t>естественно-научной</w:t>
      </w:r>
      <w:proofErr w:type="gramEnd"/>
      <w:r w:rsidRPr="00635A7F">
        <w:rPr>
          <w:rFonts w:ascii="Times New Roman" w:hAnsi="Times New Roman" w:cs="Times New Roman"/>
          <w:sz w:val="21"/>
          <w:szCs w:val="21"/>
          <w:lang w:val="ru-RU"/>
        </w:rPr>
        <w:t xml:space="preserve"> грамотности учащихся и </w:t>
      </w:r>
      <w:r w:rsidRPr="00635A7F">
        <w:rPr>
          <w:rFonts w:ascii="Times New Roman" w:hAnsi="Times New Roman" w:cs="Times New Roman"/>
          <w:sz w:val="21"/>
          <w:szCs w:val="21"/>
          <w:lang w:val="ru-RU"/>
        </w:rPr>
        <w:br/>
        <w:t xml:space="preserve">организацию изучения биологии на </w:t>
      </w:r>
      <w:proofErr w:type="spellStart"/>
      <w:r w:rsidRPr="00635A7F">
        <w:rPr>
          <w:rFonts w:ascii="Times New Roman" w:hAnsi="Times New Roman" w:cs="Times New Roman"/>
          <w:sz w:val="21"/>
          <w:szCs w:val="21"/>
          <w:lang w:val="ru-RU"/>
        </w:rPr>
        <w:t>деятельностной</w:t>
      </w:r>
      <w:proofErr w:type="spellEnd"/>
      <w:r w:rsidRPr="00635A7F">
        <w:rPr>
          <w:rFonts w:ascii="Times New Roman" w:hAnsi="Times New Roman" w:cs="Times New Roman"/>
          <w:sz w:val="21"/>
          <w:szCs w:val="21"/>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635A7F">
        <w:rPr>
          <w:rFonts w:ascii="Times New Roman" w:hAnsi="Times New Roman" w:cs="Times New Roman"/>
          <w:sz w:val="21"/>
          <w:szCs w:val="21"/>
          <w:lang w:val="ru-RU"/>
        </w:rPr>
        <w:t>метапредметным</w:t>
      </w:r>
      <w:proofErr w:type="spellEnd"/>
      <w:r w:rsidRPr="00635A7F">
        <w:rPr>
          <w:rFonts w:ascii="Times New Roman" w:hAnsi="Times New Roman" w:cs="Times New Roman"/>
          <w:sz w:val="21"/>
          <w:szCs w:val="21"/>
          <w:lang w:val="ru-RU"/>
        </w:rPr>
        <w:t xml:space="preserve"> результатам обучения, а также реализация </w:t>
      </w:r>
      <w:proofErr w:type="spellStart"/>
      <w:r w:rsidRPr="00635A7F">
        <w:rPr>
          <w:rFonts w:ascii="Times New Roman" w:hAnsi="Times New Roman" w:cs="Times New Roman"/>
          <w:sz w:val="21"/>
          <w:szCs w:val="21"/>
          <w:lang w:val="ru-RU"/>
        </w:rPr>
        <w:t>межпредметных</w:t>
      </w:r>
      <w:proofErr w:type="spellEnd"/>
      <w:r w:rsidRPr="00635A7F">
        <w:rPr>
          <w:rFonts w:ascii="Times New Roman" w:hAnsi="Times New Roman" w:cs="Times New Roman"/>
          <w:sz w:val="21"/>
          <w:szCs w:val="21"/>
          <w:lang w:val="ru-RU"/>
        </w:rPr>
        <w:t xml:space="preserve"> связей </w:t>
      </w:r>
      <w:proofErr w:type="gramStart"/>
      <w:r w:rsidRPr="00635A7F">
        <w:rPr>
          <w:rFonts w:ascii="Times New Roman" w:hAnsi="Times New Roman" w:cs="Times New Roman"/>
          <w:sz w:val="21"/>
          <w:szCs w:val="21"/>
          <w:lang w:val="ru-RU"/>
        </w:rPr>
        <w:t>естественно-научных</w:t>
      </w:r>
      <w:proofErr w:type="gramEnd"/>
      <w:r w:rsidRPr="00635A7F">
        <w:rPr>
          <w:rFonts w:ascii="Times New Roman" w:hAnsi="Times New Roman" w:cs="Times New Roman"/>
          <w:sz w:val="21"/>
          <w:szCs w:val="21"/>
          <w:lang w:val="ru-RU"/>
        </w:rPr>
        <w:t xml:space="preserve"> учебных предметов на уровне основного общего образования.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635A7F">
        <w:rPr>
          <w:rFonts w:ascii="Times New Roman" w:hAnsi="Times New Roman" w:cs="Times New Roman"/>
          <w:sz w:val="21"/>
          <w:szCs w:val="21"/>
          <w:lang w:val="ru-RU"/>
        </w:rPr>
        <w:t>метапредметные</w:t>
      </w:r>
      <w:proofErr w:type="spellEnd"/>
      <w:r w:rsidRPr="00635A7F">
        <w:rPr>
          <w:rFonts w:ascii="Times New Roman" w:hAnsi="Times New Roman" w:cs="Times New Roman"/>
          <w:sz w:val="21"/>
          <w:szCs w:val="21"/>
          <w:lang w:val="ru-RU"/>
        </w:rPr>
        <w:t>, предметные.</w:t>
      </w:r>
    </w:p>
    <w:p w:rsidR="003F6D8B" w:rsidRPr="00637ABD" w:rsidRDefault="00637ABD">
      <w:pPr>
        <w:autoSpaceDE w:val="0"/>
        <w:autoSpaceDN w:val="0"/>
        <w:spacing w:before="262" w:after="0" w:line="230" w:lineRule="auto"/>
        <w:rPr>
          <w:lang w:val="ru-RU"/>
        </w:rPr>
      </w:pPr>
      <w:r w:rsidRPr="00637ABD">
        <w:rPr>
          <w:rFonts w:ascii="Times New Roman" w:eastAsia="Times New Roman" w:hAnsi="Times New Roman"/>
          <w:b/>
          <w:color w:val="000000"/>
          <w:sz w:val="24"/>
          <w:lang w:val="ru-RU"/>
        </w:rPr>
        <w:t>ОБЩАЯ ХАРАКТЕРИСТИКА УЧЕБНОГО ПРЕДМЕТА «БИОЛОГИЯ»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Биологическая подготовка обеспечивает понимание </w:t>
      </w:r>
      <w:proofErr w:type="gramStart"/>
      <w:r w:rsidRPr="00635A7F">
        <w:rPr>
          <w:rFonts w:ascii="Times New Roman" w:hAnsi="Times New Roman" w:cs="Times New Roman"/>
          <w:sz w:val="21"/>
          <w:szCs w:val="21"/>
          <w:lang w:val="ru-RU"/>
        </w:rPr>
        <w:t>обучающимися</w:t>
      </w:r>
      <w:proofErr w:type="gramEnd"/>
      <w:r w:rsidRPr="00635A7F">
        <w:rPr>
          <w:rFonts w:ascii="Times New Roman" w:hAnsi="Times New Roman" w:cs="Times New Roman"/>
          <w:sz w:val="21"/>
          <w:szCs w:val="21"/>
          <w:lang w:val="ru-RU"/>
        </w:rPr>
        <w:t xml:space="preserve"> научных принципов </w:t>
      </w:r>
      <w:r w:rsidRPr="00635A7F">
        <w:rPr>
          <w:rFonts w:ascii="Times New Roman" w:hAnsi="Times New Roman" w:cs="Times New Roman"/>
          <w:sz w:val="21"/>
          <w:szCs w:val="21"/>
          <w:lang w:val="ru-RU"/>
        </w:rPr>
        <w:br/>
        <w:t>человеческой деятельности в природе, закладывает основы экологической культуры, здорового образа жизни.</w:t>
      </w:r>
    </w:p>
    <w:p w:rsidR="003F6D8B" w:rsidRPr="00637ABD" w:rsidRDefault="00637ABD">
      <w:pPr>
        <w:autoSpaceDE w:val="0"/>
        <w:autoSpaceDN w:val="0"/>
        <w:spacing w:before="262" w:after="0" w:line="230" w:lineRule="auto"/>
        <w:rPr>
          <w:lang w:val="ru-RU"/>
        </w:rPr>
      </w:pPr>
      <w:r w:rsidRPr="00637ABD">
        <w:rPr>
          <w:rFonts w:ascii="Times New Roman" w:eastAsia="Times New Roman" w:hAnsi="Times New Roman"/>
          <w:b/>
          <w:color w:val="000000"/>
          <w:sz w:val="24"/>
          <w:lang w:val="ru-RU"/>
        </w:rPr>
        <w:t>ЦЕЛИ ИЗУЧЕНИЯ УЧЕБНОГО ПРЕДМЕТА «БИОЛОГИЯ»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Целями изучения биологии на уровне основного общего образования являются: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формирование системы знаний о признаках и процессах жизнедеятельности биологических систем разного уровня организации; </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формирование умений применять методы биологической науки для изучения биологических систем, в том числе и организма человека;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формирование экологической культуры в целях сохранения собственного здоровья и охраны окружающей среды. </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Достижение целей обеспечивается решением следующих ЗАДАЧ: </w:t>
      </w:r>
    </w:p>
    <w:p w:rsidR="003F6D8B" w:rsidRPr="00635A7F" w:rsidRDefault="00637ABD" w:rsidP="00D80303">
      <w:pPr>
        <w:pStyle w:val="a9"/>
        <w:rPr>
          <w:sz w:val="21"/>
          <w:szCs w:val="21"/>
          <w:lang w:val="ru-RU"/>
        </w:rPr>
      </w:pPr>
      <w:r w:rsidRPr="00635A7F">
        <w:rPr>
          <w:rFonts w:ascii="Times New Roman" w:eastAsia="Times New Roman" w:hAnsi="Times New Roman"/>
          <w:color w:val="000000"/>
          <w:sz w:val="21"/>
          <w:szCs w:val="21"/>
          <w:lang w:val="ru-RU"/>
        </w:rPr>
        <w:t xml:space="preserve">—  приобретение знаний </w:t>
      </w:r>
      <w:proofErr w:type="gramStart"/>
      <w:r w:rsidRPr="00635A7F">
        <w:rPr>
          <w:rFonts w:ascii="Times New Roman" w:eastAsia="Times New Roman" w:hAnsi="Times New Roman"/>
          <w:color w:val="000000"/>
          <w:sz w:val="21"/>
          <w:szCs w:val="21"/>
          <w:lang w:val="ru-RU"/>
        </w:rPr>
        <w:t>обучающимися</w:t>
      </w:r>
      <w:proofErr w:type="gramEnd"/>
      <w:r w:rsidRPr="00635A7F">
        <w:rPr>
          <w:rFonts w:ascii="Times New Roman" w:eastAsia="Times New Roman" w:hAnsi="Times New Roman"/>
          <w:color w:val="000000"/>
          <w:sz w:val="21"/>
          <w:szCs w:val="21"/>
          <w:lang w:val="ru-RU"/>
        </w:rPr>
        <w:t xml:space="preserve"> о живой природе, закономерностях строения, </w:t>
      </w:r>
      <w:r w:rsidRPr="00635A7F">
        <w:rPr>
          <w:sz w:val="21"/>
          <w:szCs w:val="21"/>
          <w:lang w:val="ru-RU"/>
        </w:rPr>
        <w:br/>
      </w:r>
      <w:r w:rsidRPr="00635A7F">
        <w:rPr>
          <w:rFonts w:ascii="Times New Roman" w:eastAsia="Times New Roman" w:hAnsi="Times New Roman"/>
          <w:color w:val="000000"/>
          <w:sz w:val="21"/>
          <w:szCs w:val="21"/>
          <w:lang w:val="ru-RU"/>
        </w:rPr>
        <w:t xml:space="preserve">жизнедеятельности и </w:t>
      </w:r>
      <w:proofErr w:type="spellStart"/>
      <w:r w:rsidRPr="00635A7F">
        <w:rPr>
          <w:rFonts w:ascii="Times New Roman" w:eastAsia="Times New Roman" w:hAnsi="Times New Roman"/>
          <w:color w:val="000000"/>
          <w:sz w:val="21"/>
          <w:szCs w:val="21"/>
          <w:lang w:val="ru-RU"/>
        </w:rPr>
        <w:t>средообразующей</w:t>
      </w:r>
      <w:proofErr w:type="spellEnd"/>
      <w:r w:rsidRPr="00635A7F">
        <w:rPr>
          <w:rFonts w:ascii="Times New Roman" w:eastAsia="Times New Roman" w:hAnsi="Times New Roman"/>
          <w:color w:val="000000"/>
          <w:sz w:val="21"/>
          <w:szCs w:val="21"/>
          <w:lang w:val="ru-RU"/>
        </w:rPr>
        <w:t xml:space="preserve"> роли организмов; человеке как биосоциальном существе; о роли биологической науки в практической деятельности людей; </w:t>
      </w:r>
    </w:p>
    <w:p w:rsidR="003F6D8B" w:rsidRPr="00635A7F" w:rsidRDefault="00637ABD" w:rsidP="00D80303">
      <w:pPr>
        <w:pStyle w:val="a9"/>
        <w:rPr>
          <w:sz w:val="21"/>
          <w:szCs w:val="21"/>
          <w:lang w:val="ru-RU"/>
        </w:rPr>
      </w:pPr>
      <w:r w:rsidRPr="00635A7F">
        <w:rPr>
          <w:rFonts w:ascii="Times New Roman" w:eastAsia="Times New Roman" w:hAnsi="Times New Roman"/>
          <w:color w:val="000000"/>
          <w:sz w:val="21"/>
          <w:szCs w:val="21"/>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3F6D8B" w:rsidRPr="00635A7F" w:rsidRDefault="00637ABD" w:rsidP="00D80303">
      <w:pPr>
        <w:pStyle w:val="a9"/>
        <w:rPr>
          <w:sz w:val="21"/>
          <w:szCs w:val="21"/>
          <w:lang w:val="ru-RU"/>
        </w:rPr>
      </w:pPr>
      <w:r w:rsidRPr="00635A7F">
        <w:rPr>
          <w:rFonts w:ascii="Times New Roman" w:eastAsia="Times New Roman" w:hAnsi="Times New Roman"/>
          <w:color w:val="000000"/>
          <w:sz w:val="21"/>
          <w:szCs w:val="21"/>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3F6D8B" w:rsidRPr="00635A7F" w:rsidRDefault="00637ABD" w:rsidP="00D80303">
      <w:pPr>
        <w:pStyle w:val="a9"/>
        <w:rPr>
          <w:sz w:val="21"/>
          <w:szCs w:val="21"/>
          <w:lang w:val="ru-RU"/>
        </w:rPr>
      </w:pPr>
      <w:r w:rsidRPr="00635A7F">
        <w:rPr>
          <w:rFonts w:ascii="Times New Roman" w:eastAsia="Times New Roman" w:hAnsi="Times New Roman"/>
          <w:color w:val="000000"/>
          <w:sz w:val="21"/>
          <w:szCs w:val="21"/>
          <w:lang w:val="ru-RU"/>
        </w:rPr>
        <w:t>—  воспитание биологически и экологически грамотной личности, готовой к сохранению собственного здоровья и охраны окружающей среды.</w:t>
      </w:r>
    </w:p>
    <w:p w:rsidR="003F6D8B" w:rsidRPr="00637ABD" w:rsidRDefault="00637ABD">
      <w:pPr>
        <w:autoSpaceDE w:val="0"/>
        <w:autoSpaceDN w:val="0"/>
        <w:spacing w:before="492" w:after="0" w:line="230" w:lineRule="auto"/>
        <w:rPr>
          <w:lang w:val="ru-RU"/>
        </w:rPr>
      </w:pPr>
      <w:r w:rsidRPr="00637ABD">
        <w:rPr>
          <w:rFonts w:ascii="Times New Roman" w:eastAsia="Times New Roman" w:hAnsi="Times New Roman"/>
          <w:b/>
          <w:color w:val="000000"/>
          <w:sz w:val="24"/>
          <w:lang w:val="ru-RU"/>
        </w:rPr>
        <w:t>МЕСТО УЧЕБНОГО ПРЕДМЕТА «БИОЛОГИЯ» В УЧЕБНОМ ПЛАНЕ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3F6D8B" w:rsidRPr="00637ABD" w:rsidRDefault="003F6D8B">
      <w:pPr>
        <w:autoSpaceDE w:val="0"/>
        <w:autoSpaceDN w:val="0"/>
        <w:spacing w:after="78" w:line="220" w:lineRule="exact"/>
        <w:rPr>
          <w:lang w:val="ru-RU"/>
        </w:rPr>
      </w:pPr>
    </w:p>
    <w:p w:rsidR="003F6D8B" w:rsidRPr="00637ABD" w:rsidRDefault="00637ABD">
      <w:pPr>
        <w:autoSpaceDE w:val="0"/>
        <w:autoSpaceDN w:val="0"/>
        <w:spacing w:after="0" w:line="230" w:lineRule="auto"/>
        <w:rPr>
          <w:lang w:val="ru-RU"/>
        </w:rPr>
      </w:pPr>
      <w:r w:rsidRPr="00637ABD">
        <w:rPr>
          <w:rFonts w:ascii="Times New Roman" w:eastAsia="Times New Roman" w:hAnsi="Times New Roman"/>
          <w:b/>
          <w:color w:val="000000"/>
          <w:sz w:val="24"/>
          <w:lang w:val="ru-RU"/>
        </w:rPr>
        <w:t xml:space="preserve">СОДЕРЖАНИЕ УЧЕБНОГО ПРЕДМЕТА </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sz w:val="21"/>
          <w:szCs w:val="21"/>
          <w:lang w:val="ru-RU"/>
        </w:rPr>
        <w:t xml:space="preserve">1. Биология — наука о живой природе </w:t>
      </w:r>
      <w:r w:rsidRPr="00635A7F">
        <w:rPr>
          <w:rFonts w:ascii="Times New Roman" w:hAnsi="Times New Roman" w:cs="Times New Roman"/>
          <w:sz w:val="21"/>
          <w:szCs w:val="21"/>
          <w:lang w:val="ru-RU"/>
        </w:rPr>
        <w:br/>
      </w:r>
      <w:proofErr w:type="gramStart"/>
      <w:r w:rsidRPr="00635A7F">
        <w:rPr>
          <w:rFonts w:ascii="Times New Roman" w:hAnsi="Times New Roman" w:cs="Times New Roman"/>
          <w:sz w:val="21"/>
          <w:szCs w:val="21"/>
          <w:lang w:val="ru-RU"/>
        </w:rPr>
        <w:t>Понятие</w:t>
      </w:r>
      <w:proofErr w:type="gramEnd"/>
      <w:r w:rsidRPr="00635A7F">
        <w:rPr>
          <w:rFonts w:ascii="Times New Roman" w:hAnsi="Times New Roman" w:cs="Times New Roman"/>
          <w:sz w:val="21"/>
          <w:szCs w:val="21"/>
          <w:lang w:val="ru-RU"/>
        </w:rPr>
        <w:t xml:space="preserve"> о жизни. Признаки живого (клеточное строение, питание, дыхание, выделение, рост и др.).</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Объекты живой и неживой природы, их сравнение. Живая и неживая природа — единое целое.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lastRenderedPageBreak/>
        <w:t xml:space="preserve">Биология — система наук о живой природе. </w:t>
      </w:r>
      <w:proofErr w:type="gramStart"/>
      <w:r w:rsidRPr="00635A7F">
        <w:rPr>
          <w:rFonts w:ascii="Times New Roman" w:hAnsi="Times New Roman" w:cs="Times New Roman"/>
          <w:sz w:val="21"/>
          <w:szCs w:val="21"/>
          <w:lang w:val="ru-RU"/>
        </w:rPr>
        <w:t>Основные разделы биологии (ботаника, зоология, экология, цитология, анатомия, физиология и др.).</w:t>
      </w:r>
      <w:proofErr w:type="gramEnd"/>
      <w:r w:rsidRPr="00635A7F">
        <w:rPr>
          <w:rFonts w:ascii="Times New Roman" w:hAnsi="Times New Roman" w:cs="Times New Roman"/>
          <w:sz w:val="21"/>
          <w:szCs w:val="21"/>
          <w:lang w:val="ru-RU"/>
        </w:rPr>
        <w:t xml:space="preserve">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t>Кабинет биологии. Правила поведения и работы в кабинете с биологическими приборами и инструментами.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t>Биологические термины, понятия, символы. Источники биологических знаний. Поиск информации с использованием различных источников (</w:t>
      </w:r>
      <w:r w:rsidR="003377AC" w:rsidRPr="00635A7F">
        <w:rPr>
          <w:rFonts w:ascii="Times New Roman" w:hAnsi="Times New Roman" w:cs="Times New Roman"/>
          <w:sz w:val="21"/>
          <w:szCs w:val="21"/>
          <w:lang w:val="ru-RU"/>
        </w:rPr>
        <w:t>научно популярная</w:t>
      </w:r>
      <w:r w:rsidRPr="00635A7F">
        <w:rPr>
          <w:rFonts w:ascii="Times New Roman" w:hAnsi="Times New Roman" w:cs="Times New Roman"/>
          <w:sz w:val="21"/>
          <w:szCs w:val="21"/>
          <w:lang w:val="ru-RU"/>
        </w:rPr>
        <w:t xml:space="preserve"> литература, справочники, Интернет).</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r>
      <w:r w:rsidRPr="00635A7F">
        <w:rPr>
          <w:rFonts w:ascii="Times New Roman" w:hAnsi="Times New Roman" w:cs="Times New Roman"/>
          <w:b/>
          <w:sz w:val="21"/>
          <w:szCs w:val="21"/>
          <w:lang w:val="ru-RU"/>
        </w:rPr>
        <w:t xml:space="preserve">2. Методы изучения живой природы </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i/>
          <w:sz w:val="21"/>
          <w:szCs w:val="21"/>
          <w:lang w:val="ru-RU"/>
        </w:rPr>
        <w:t xml:space="preserve">Лабораторные и практические работы </w:t>
      </w:r>
      <w:r w:rsidRPr="00635A7F">
        <w:rPr>
          <w:rFonts w:ascii="Times New Roman" w:hAnsi="Times New Roman" w:cs="Times New Roman"/>
          <w:sz w:val="21"/>
          <w:szCs w:val="21"/>
          <w:lang w:val="ru-RU"/>
        </w:rPr>
        <w:br/>
        <w:t>1. Изучение лабораторного оборудования: термометры, весы, чашки Петри, пробирки, мензурки. Правила работы с оборудованием в школьном кабинете.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2. Ознакомление с устройством лупы, светового микроскопа, правила работы с ними.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i/>
          <w:sz w:val="21"/>
          <w:szCs w:val="21"/>
          <w:lang w:val="ru-RU"/>
        </w:rPr>
        <w:t xml:space="preserve">Экскурсии или </w:t>
      </w:r>
      <w:proofErr w:type="spellStart"/>
      <w:r w:rsidRPr="00635A7F">
        <w:rPr>
          <w:rFonts w:ascii="Times New Roman" w:hAnsi="Times New Roman" w:cs="Times New Roman"/>
          <w:i/>
          <w:sz w:val="21"/>
          <w:szCs w:val="21"/>
          <w:lang w:val="ru-RU"/>
        </w:rPr>
        <w:t>видеоэкскурсии</w:t>
      </w:r>
      <w:proofErr w:type="spellEnd"/>
      <w:r w:rsidRPr="00635A7F">
        <w:rPr>
          <w:rFonts w:ascii="Times New Roman" w:hAnsi="Times New Roman" w:cs="Times New Roman"/>
          <w:i/>
          <w:sz w:val="21"/>
          <w:szCs w:val="21"/>
          <w:lang w:val="ru-RU"/>
        </w:rPr>
        <w:t xml:space="preserve"> </w:t>
      </w:r>
      <w:r w:rsidRPr="00635A7F">
        <w:rPr>
          <w:rFonts w:ascii="Times New Roman" w:hAnsi="Times New Roman" w:cs="Times New Roman"/>
          <w:sz w:val="21"/>
          <w:szCs w:val="21"/>
          <w:lang w:val="ru-RU"/>
        </w:rPr>
        <w:br/>
        <w:t>Овладение методами изучения живой природы — наблюдением и экспериментом.</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sz w:val="21"/>
          <w:szCs w:val="21"/>
          <w:lang w:val="ru-RU"/>
        </w:rPr>
        <w:t xml:space="preserve">3. Организмы — тела живой природы </w:t>
      </w:r>
      <w:r w:rsidRPr="00635A7F">
        <w:rPr>
          <w:rFonts w:ascii="Times New Roman" w:hAnsi="Times New Roman" w:cs="Times New Roman"/>
          <w:sz w:val="21"/>
          <w:szCs w:val="21"/>
          <w:lang w:val="ru-RU"/>
        </w:rPr>
        <w:br/>
        <w:t>Понятие об организме. Доядерные и ядерные организмы.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Клетка и её открытие. Клеточное строение организмов. Цитология — наука о клетке. Клетка </w:t>
      </w:r>
      <w:proofErr w:type="gramStart"/>
      <w:r w:rsidRPr="00635A7F">
        <w:rPr>
          <w:rFonts w:ascii="Times New Roman" w:hAnsi="Times New Roman" w:cs="Times New Roman"/>
          <w:sz w:val="21"/>
          <w:szCs w:val="21"/>
          <w:lang w:val="ru-RU"/>
        </w:rPr>
        <w:t>—н</w:t>
      </w:r>
      <w:proofErr w:type="gramEnd"/>
      <w:r w:rsidRPr="00635A7F">
        <w:rPr>
          <w:rFonts w:ascii="Times New Roman" w:hAnsi="Times New Roman" w:cs="Times New Roman"/>
          <w:sz w:val="21"/>
          <w:szCs w:val="21"/>
          <w:lang w:val="ru-RU"/>
        </w:rPr>
        <w:t>аименьшая единица строения и жизнедеятельности организмов. Строение клетки под световым микроскопом: клеточная оболочка, цитоплазма, ядро.</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Одноклеточные и многоклеточные организмы. Клетки, ткани, органы, системы органов.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t>Жизнедеятельность организмов. Особенности строения и процессов жизнедеятельности у растений, животных, бактерий и грибов.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t>Свойства организмов: питание, дыхание, выделение, движение, размножение, развитие, раздражимость, приспособленность. Организм — единое целое.</w:t>
      </w:r>
    </w:p>
    <w:p w:rsidR="003F6D8B" w:rsidRPr="00635A7F" w:rsidRDefault="00637ABD" w:rsidP="00D80303">
      <w:pPr>
        <w:pStyle w:val="a9"/>
        <w:rPr>
          <w:rFonts w:ascii="Times New Roman" w:hAnsi="Times New Roman" w:cs="Times New Roman"/>
          <w:sz w:val="21"/>
          <w:szCs w:val="21"/>
          <w:lang w:val="ru-RU"/>
        </w:rPr>
      </w:pPr>
      <w:proofErr w:type="gramStart"/>
      <w:r w:rsidRPr="00635A7F">
        <w:rPr>
          <w:rFonts w:ascii="Times New Roman" w:hAnsi="Times New Roman" w:cs="Times New Roman"/>
          <w:sz w:val="21"/>
          <w:szCs w:val="21"/>
          <w:lang w:val="ru-RU"/>
        </w:rPr>
        <w:t>Разнообразие организмов и их классификация (таксоны в биологии: царства, типы (отделы), классы, отряды (порядки), семейства, роды, виды.</w:t>
      </w:r>
      <w:proofErr w:type="gramEnd"/>
      <w:r w:rsidRPr="00635A7F">
        <w:rPr>
          <w:rFonts w:ascii="Times New Roman" w:hAnsi="Times New Roman" w:cs="Times New Roman"/>
          <w:sz w:val="21"/>
          <w:szCs w:val="21"/>
          <w:lang w:val="ru-RU"/>
        </w:rPr>
        <w:t xml:space="preserve"> Бактерии и вирусы как формы жизни. Значение бактерий и вирусов в природе и в жизни человека.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i/>
          <w:sz w:val="21"/>
          <w:szCs w:val="21"/>
          <w:lang w:val="ru-RU"/>
        </w:rPr>
        <w:t xml:space="preserve">Лабораторные и практические работы </w:t>
      </w:r>
      <w:r w:rsidRPr="00635A7F">
        <w:rPr>
          <w:rFonts w:ascii="Times New Roman" w:hAnsi="Times New Roman" w:cs="Times New Roman"/>
          <w:sz w:val="21"/>
          <w:szCs w:val="21"/>
          <w:lang w:val="ru-RU"/>
        </w:rPr>
        <w:br/>
        <w:t>1. Изучение клеток кожицы чешуи лука под лупой и микроскопом (на примере самостоятельно приготовленного микропрепарата).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2. Ознакомление с принципами систематики организмов.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3. Наблюдение за потреблением воды растением.</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r>
      <w:r w:rsidRPr="00635A7F">
        <w:rPr>
          <w:rFonts w:ascii="Times New Roman" w:hAnsi="Times New Roman" w:cs="Times New Roman"/>
          <w:b/>
          <w:sz w:val="21"/>
          <w:szCs w:val="21"/>
          <w:lang w:val="ru-RU"/>
        </w:rPr>
        <w:t xml:space="preserve">4. Организмы и среда обитания </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Понятие о среде обитания. Водная, наземно</w:t>
      </w:r>
      <w:r w:rsidR="003377AC">
        <w:rPr>
          <w:rFonts w:ascii="Times New Roman" w:hAnsi="Times New Roman" w:cs="Times New Roman"/>
          <w:sz w:val="21"/>
          <w:szCs w:val="21"/>
          <w:lang w:val="ru-RU"/>
        </w:rPr>
        <w:t>-</w:t>
      </w:r>
      <w:r w:rsidRPr="00635A7F">
        <w:rPr>
          <w:rFonts w:ascii="Times New Roman" w:hAnsi="Times New Roman" w:cs="Times New Roman"/>
          <w:sz w:val="21"/>
          <w:szCs w:val="21"/>
          <w:lang w:val="ru-RU"/>
        </w:rPr>
        <w:t xml:space="preserve">воздушная, почвенная, </w:t>
      </w:r>
      <w:r w:rsidR="00D05BE3" w:rsidRPr="00635A7F">
        <w:rPr>
          <w:rFonts w:ascii="Times New Roman" w:hAnsi="Times New Roman" w:cs="Times New Roman"/>
          <w:sz w:val="21"/>
          <w:szCs w:val="21"/>
          <w:lang w:val="ru-RU"/>
        </w:rPr>
        <w:t>внутри организменная</w:t>
      </w:r>
      <w:r w:rsidRPr="00635A7F">
        <w:rPr>
          <w:rFonts w:ascii="Times New Roman" w:hAnsi="Times New Roman" w:cs="Times New Roman"/>
          <w:sz w:val="21"/>
          <w:szCs w:val="21"/>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i/>
          <w:sz w:val="21"/>
          <w:szCs w:val="21"/>
          <w:lang w:val="ru-RU"/>
        </w:rPr>
        <w:t xml:space="preserve">Лабораторные и практические работы </w:t>
      </w:r>
      <w:r w:rsidRPr="00635A7F">
        <w:rPr>
          <w:rFonts w:ascii="Times New Roman" w:hAnsi="Times New Roman" w:cs="Times New Roman"/>
          <w:sz w:val="21"/>
          <w:szCs w:val="21"/>
          <w:lang w:val="ru-RU"/>
        </w:rPr>
        <w:br/>
        <w:t>Выявление приспособлений организмов к среде обитания (на конкретных примерах).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i/>
          <w:sz w:val="21"/>
          <w:szCs w:val="21"/>
          <w:lang w:val="ru-RU"/>
        </w:rPr>
        <w:t xml:space="preserve">Экскурсии или </w:t>
      </w:r>
      <w:proofErr w:type="spellStart"/>
      <w:r w:rsidRPr="00635A7F">
        <w:rPr>
          <w:rFonts w:ascii="Times New Roman" w:hAnsi="Times New Roman" w:cs="Times New Roman"/>
          <w:i/>
          <w:sz w:val="21"/>
          <w:szCs w:val="21"/>
          <w:lang w:val="ru-RU"/>
        </w:rPr>
        <w:t>видеоэкскурсии</w:t>
      </w:r>
      <w:proofErr w:type="spellEnd"/>
      <w:r w:rsidRPr="00635A7F">
        <w:rPr>
          <w:rFonts w:ascii="Times New Roman" w:hAnsi="Times New Roman" w:cs="Times New Roman"/>
          <w:i/>
          <w:sz w:val="21"/>
          <w:szCs w:val="21"/>
          <w:lang w:val="ru-RU"/>
        </w:rPr>
        <w:t xml:space="preserve"> </w:t>
      </w:r>
      <w:r w:rsidRPr="00635A7F">
        <w:rPr>
          <w:rFonts w:ascii="Times New Roman" w:hAnsi="Times New Roman" w:cs="Times New Roman"/>
          <w:sz w:val="21"/>
          <w:szCs w:val="21"/>
          <w:lang w:val="ru-RU"/>
        </w:rPr>
        <w:br/>
        <w:t>Растительный и животный мир родного края (краеведение).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r>
      <w:r w:rsidRPr="00635A7F">
        <w:rPr>
          <w:rFonts w:ascii="Times New Roman" w:hAnsi="Times New Roman" w:cs="Times New Roman"/>
          <w:b/>
          <w:sz w:val="21"/>
          <w:szCs w:val="21"/>
          <w:lang w:val="ru-RU"/>
        </w:rPr>
        <w:t xml:space="preserve">5. Природные сообщества </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w:t>
      </w:r>
      <w:proofErr w:type="gramStart"/>
      <w:r w:rsidRPr="00635A7F">
        <w:rPr>
          <w:rFonts w:ascii="Times New Roman" w:hAnsi="Times New Roman" w:cs="Times New Roman"/>
          <w:sz w:val="21"/>
          <w:szCs w:val="21"/>
          <w:lang w:val="ru-RU"/>
        </w:rPr>
        <w:t>ств в пр</w:t>
      </w:r>
      <w:proofErr w:type="gramEnd"/>
      <w:r w:rsidRPr="00635A7F">
        <w:rPr>
          <w:rFonts w:ascii="Times New Roman" w:hAnsi="Times New Roman" w:cs="Times New Roman"/>
          <w:sz w:val="21"/>
          <w:szCs w:val="21"/>
          <w:lang w:val="ru-RU"/>
        </w:rPr>
        <w:t>иродных сообществах. Примеры природных сообществ (лес, пруд, озеро и др.).</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t>Природные зоны Земли, их обитатели. Флора и фауна природных зон. Ландшафты: природные и культурные.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i/>
          <w:sz w:val="21"/>
          <w:szCs w:val="21"/>
          <w:lang w:val="ru-RU"/>
        </w:rPr>
        <w:t xml:space="preserve">Лабораторные и практические работы </w:t>
      </w:r>
      <w:r w:rsidRPr="00635A7F">
        <w:rPr>
          <w:rFonts w:ascii="Times New Roman" w:hAnsi="Times New Roman" w:cs="Times New Roman"/>
          <w:sz w:val="21"/>
          <w:szCs w:val="21"/>
          <w:lang w:val="ru-RU"/>
        </w:rPr>
        <w:br/>
        <w:t>Изучение искусственных сообществ и их обитателей (на примере аквариума и др.).</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r>
      <w:r w:rsidRPr="00635A7F">
        <w:rPr>
          <w:rFonts w:ascii="Times New Roman" w:hAnsi="Times New Roman" w:cs="Times New Roman"/>
          <w:i/>
          <w:sz w:val="21"/>
          <w:szCs w:val="21"/>
          <w:lang w:val="ru-RU"/>
        </w:rPr>
        <w:t xml:space="preserve">Экскурсии или </w:t>
      </w:r>
      <w:proofErr w:type="spellStart"/>
      <w:r w:rsidRPr="00635A7F">
        <w:rPr>
          <w:rFonts w:ascii="Times New Roman" w:hAnsi="Times New Roman" w:cs="Times New Roman"/>
          <w:i/>
          <w:sz w:val="21"/>
          <w:szCs w:val="21"/>
          <w:lang w:val="ru-RU"/>
        </w:rPr>
        <w:t>видеоэкскурсии</w:t>
      </w:r>
      <w:proofErr w:type="spellEnd"/>
      <w:r w:rsidRPr="00635A7F">
        <w:rPr>
          <w:rFonts w:ascii="Times New Roman" w:hAnsi="Times New Roman" w:cs="Times New Roman"/>
          <w:i/>
          <w:sz w:val="21"/>
          <w:szCs w:val="21"/>
          <w:lang w:val="ru-RU"/>
        </w:rPr>
        <w:t xml:space="preserve"> </w:t>
      </w:r>
      <w:r w:rsidRPr="00635A7F">
        <w:rPr>
          <w:rFonts w:ascii="Times New Roman" w:hAnsi="Times New Roman" w:cs="Times New Roman"/>
          <w:sz w:val="21"/>
          <w:szCs w:val="21"/>
          <w:lang w:val="ru-RU"/>
        </w:rPr>
        <w:br/>
        <w:t>1. Изучение природных сообществ (на примере леса, озера, пруда, луга и др.).</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2. Изучение сезонных явлений в жизни природных сообществ.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lastRenderedPageBreak/>
        <w:tab/>
      </w:r>
      <w:r w:rsidRPr="00635A7F">
        <w:rPr>
          <w:rFonts w:ascii="Times New Roman" w:hAnsi="Times New Roman" w:cs="Times New Roman"/>
          <w:b/>
          <w:sz w:val="21"/>
          <w:szCs w:val="21"/>
          <w:lang w:val="ru-RU"/>
        </w:rPr>
        <w:t xml:space="preserve">6. Живая природа и человек </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ab/>
      </w:r>
      <w:r w:rsidRPr="00635A7F">
        <w:rPr>
          <w:rFonts w:ascii="Times New Roman" w:hAnsi="Times New Roman" w:cs="Times New Roman"/>
          <w:i/>
          <w:sz w:val="21"/>
          <w:szCs w:val="21"/>
          <w:lang w:val="ru-RU"/>
        </w:rPr>
        <w:t xml:space="preserve">Практические работы </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Проведение акции по уборке мусора в ближайшем лесу, парке, сквере или на пришкольной территории.</w:t>
      </w:r>
    </w:p>
    <w:p w:rsidR="003F6D8B" w:rsidRPr="00635A7F" w:rsidRDefault="003F6D8B">
      <w:pPr>
        <w:autoSpaceDE w:val="0"/>
        <w:autoSpaceDN w:val="0"/>
        <w:spacing w:after="78" w:line="220" w:lineRule="exact"/>
        <w:rPr>
          <w:sz w:val="21"/>
          <w:szCs w:val="21"/>
          <w:lang w:val="ru-RU"/>
        </w:rPr>
      </w:pPr>
    </w:p>
    <w:p w:rsidR="003F6D8B" w:rsidRPr="00637ABD" w:rsidRDefault="00637ABD">
      <w:pPr>
        <w:autoSpaceDE w:val="0"/>
        <w:autoSpaceDN w:val="0"/>
        <w:spacing w:after="0" w:line="230" w:lineRule="auto"/>
        <w:rPr>
          <w:lang w:val="ru-RU"/>
        </w:rPr>
      </w:pPr>
      <w:r w:rsidRPr="00637ABD">
        <w:rPr>
          <w:rFonts w:ascii="Times New Roman" w:eastAsia="Times New Roman" w:hAnsi="Times New Roman"/>
          <w:b/>
          <w:color w:val="000000"/>
          <w:sz w:val="24"/>
          <w:lang w:val="ru-RU"/>
        </w:rPr>
        <w:t>ПЛАНИРУЕМЫЕ ОБРАЗОВАТЕЛЬНЫЕ РЕЗУЛЬТАТЫ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635A7F">
        <w:rPr>
          <w:rFonts w:ascii="Times New Roman" w:hAnsi="Times New Roman" w:cs="Times New Roman"/>
          <w:sz w:val="21"/>
          <w:szCs w:val="21"/>
          <w:lang w:val="ru-RU"/>
        </w:rPr>
        <w:t>метапредметных</w:t>
      </w:r>
      <w:proofErr w:type="spellEnd"/>
      <w:r w:rsidRPr="00635A7F">
        <w:rPr>
          <w:rFonts w:ascii="Times New Roman" w:hAnsi="Times New Roman" w:cs="Times New Roman"/>
          <w:sz w:val="21"/>
          <w:szCs w:val="21"/>
          <w:lang w:val="ru-RU"/>
        </w:rPr>
        <w:t xml:space="preserve"> и предметных образовательных результатов: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sz w:val="21"/>
          <w:szCs w:val="21"/>
          <w:lang w:val="ru-RU"/>
        </w:rPr>
        <w:t xml:space="preserve">ЛИЧНОСТНЫЕ РЕЗУЛЬТАТЫ </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r>
      <w:r w:rsidRPr="00635A7F">
        <w:rPr>
          <w:rFonts w:ascii="Times New Roman" w:hAnsi="Times New Roman" w:cs="Times New Roman"/>
          <w:b/>
          <w:i/>
          <w:sz w:val="21"/>
          <w:szCs w:val="21"/>
          <w:lang w:val="ru-RU"/>
        </w:rPr>
        <w:t>Патриотическое воспитание:</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 xml:space="preserve">—  отношение к биологии как к важной составляющей культуры, гордость за вклад российских и </w:t>
      </w:r>
      <w:r w:rsidRPr="00635A7F">
        <w:rPr>
          <w:rFonts w:ascii="Times New Roman" w:hAnsi="Times New Roman" w:cs="Times New Roman"/>
          <w:sz w:val="21"/>
          <w:szCs w:val="21"/>
          <w:lang w:val="ru-RU"/>
        </w:rPr>
        <w:tab/>
        <w:t>советских учёных в развитие мировой биологической науки.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Гражданское воспитание:</w:t>
      </w:r>
      <w:r w:rsidRPr="00635A7F">
        <w:rPr>
          <w:rFonts w:ascii="Times New Roman" w:hAnsi="Times New Roman" w:cs="Times New Roman"/>
          <w:sz w:val="21"/>
          <w:szCs w:val="21"/>
          <w:lang w:val="ru-RU"/>
        </w:rPr>
        <w:br/>
        <w:t>—  готовность к конструктивной совместной деятельности при выполнении исследований и проектов, стремление к взаимопониманию и взаимопомощи.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Духовно-нравственное воспитание:</w:t>
      </w:r>
      <w:r w:rsidRPr="00635A7F">
        <w:rPr>
          <w:rFonts w:ascii="Times New Roman" w:hAnsi="Times New Roman" w:cs="Times New Roman"/>
          <w:sz w:val="21"/>
          <w:szCs w:val="21"/>
          <w:lang w:val="ru-RU"/>
        </w:rPr>
        <w:br/>
        <w:t xml:space="preserve">—  готовность оценивать поведение и поступки с позиции нравственных норм и норм </w:t>
      </w:r>
      <w:r w:rsidRPr="00635A7F">
        <w:rPr>
          <w:rFonts w:ascii="Times New Roman" w:hAnsi="Times New Roman" w:cs="Times New Roman"/>
          <w:sz w:val="21"/>
          <w:szCs w:val="21"/>
          <w:lang w:val="ru-RU"/>
        </w:rPr>
        <w:br/>
        <w:t>экологической культуры</w:t>
      </w:r>
      <w:proofErr w:type="gramStart"/>
      <w:r w:rsidRPr="00635A7F">
        <w:rPr>
          <w:rFonts w:ascii="Times New Roman" w:hAnsi="Times New Roman" w:cs="Times New Roman"/>
          <w:sz w:val="21"/>
          <w:szCs w:val="21"/>
          <w:lang w:val="ru-RU"/>
        </w:rPr>
        <w:t xml:space="preserve">;. </w:t>
      </w:r>
      <w:proofErr w:type="gramEnd"/>
      <w:r w:rsidRPr="00635A7F">
        <w:rPr>
          <w:rFonts w:ascii="Times New Roman" w:hAnsi="Times New Roman" w:cs="Times New Roman"/>
          <w:sz w:val="21"/>
          <w:szCs w:val="21"/>
          <w:lang w:val="ru-RU"/>
        </w:rPr>
        <w:t>понимание значимости нравственного аспекта деятельности человека в медицине и биологии.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Эстетическое воспитание:</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  понимание роли биологии в формировании эстетической культуры личности.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Ценности научного познания:</w:t>
      </w:r>
      <w:r w:rsidRPr="00635A7F">
        <w:rPr>
          <w:rFonts w:ascii="Times New Roman" w:hAnsi="Times New Roman" w:cs="Times New Roman"/>
          <w:sz w:val="21"/>
          <w:szCs w:val="21"/>
          <w:lang w:val="ru-RU"/>
        </w:rPr>
        <w:b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понимание роли биологической науки в формировании научного мировоззрения;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развитие научной любознательности, интереса к биологической науке, навыков исследовательской деятельности.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Формирование культуры здоровья:</w:t>
      </w:r>
      <w:r w:rsidRPr="00635A7F">
        <w:rPr>
          <w:rFonts w:ascii="Times New Roman" w:hAnsi="Times New Roman" w:cs="Times New Roman"/>
          <w:sz w:val="21"/>
          <w:szCs w:val="21"/>
          <w:lang w:val="ru-RU"/>
        </w:rPr>
        <w:b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635A7F">
        <w:rPr>
          <w:rFonts w:ascii="Times New Roman" w:hAnsi="Times New Roman" w:cs="Times New Roman"/>
          <w:sz w:val="21"/>
          <w:szCs w:val="21"/>
          <w:lang w:val="ru-RU"/>
        </w:rPr>
        <w:b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635A7F">
        <w:rPr>
          <w:rFonts w:ascii="Times New Roman" w:hAnsi="Times New Roman" w:cs="Times New Roman"/>
          <w:sz w:val="21"/>
          <w:szCs w:val="21"/>
          <w:lang w:val="ru-RU"/>
        </w:rPr>
        <w:br/>
        <w:t>—  соблюдение правил безопасности, в том числе навыки безопасного поведения в природной среде;</w:t>
      </w:r>
      <w:r w:rsidRPr="00635A7F">
        <w:rPr>
          <w:rFonts w:ascii="Times New Roman" w:hAnsi="Times New Roman" w:cs="Times New Roman"/>
          <w:sz w:val="21"/>
          <w:szCs w:val="21"/>
          <w:lang w:val="ru-RU"/>
        </w:rPr>
        <w:br/>
        <w:t xml:space="preserve">—  </w:t>
      </w:r>
      <w:proofErr w:type="spellStart"/>
      <w:r w:rsidRPr="00635A7F">
        <w:rPr>
          <w:rFonts w:ascii="Times New Roman" w:hAnsi="Times New Roman" w:cs="Times New Roman"/>
          <w:sz w:val="21"/>
          <w:szCs w:val="21"/>
          <w:lang w:val="ru-RU"/>
        </w:rPr>
        <w:t>сформированность</w:t>
      </w:r>
      <w:proofErr w:type="spellEnd"/>
      <w:r w:rsidRPr="00635A7F">
        <w:rPr>
          <w:rFonts w:ascii="Times New Roman" w:hAnsi="Times New Roman" w:cs="Times New Roman"/>
          <w:sz w:val="21"/>
          <w:szCs w:val="21"/>
          <w:lang w:val="ru-RU"/>
        </w:rPr>
        <w:t xml:space="preserve"> навыка рефлексии, управление собственным эмоциональным состоянием.</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Трудовое воспитание:</w:t>
      </w:r>
      <w:r w:rsidRPr="00635A7F">
        <w:rPr>
          <w:rFonts w:ascii="Times New Roman" w:hAnsi="Times New Roman" w:cs="Times New Roman"/>
          <w:sz w:val="21"/>
          <w:szCs w:val="21"/>
          <w:lang w:val="ru-RU"/>
        </w:rPr>
        <w:b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Экологическое воспитание:</w:t>
      </w:r>
      <w:r w:rsidRPr="00635A7F">
        <w:rPr>
          <w:rFonts w:ascii="Times New Roman" w:hAnsi="Times New Roman" w:cs="Times New Roman"/>
          <w:sz w:val="21"/>
          <w:szCs w:val="21"/>
          <w:lang w:val="ru-RU"/>
        </w:rPr>
        <w:br/>
      </w:r>
      <w:r w:rsidRPr="00635A7F">
        <w:rPr>
          <w:rFonts w:ascii="Times New Roman" w:hAnsi="Times New Roman" w:cs="Times New Roman"/>
          <w:sz w:val="21"/>
          <w:szCs w:val="21"/>
          <w:lang w:val="ru-RU"/>
        </w:rPr>
        <w:tab/>
        <w:t>—  ориентация на применение биологических знаний при решении задач в области окружающей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среды;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осознание экологических проблем и путей их решения;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готовность к участию в практической деятельности экологической направленности.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 xml:space="preserve">Адаптация </w:t>
      </w:r>
      <w:proofErr w:type="gramStart"/>
      <w:r w:rsidRPr="00635A7F">
        <w:rPr>
          <w:rFonts w:ascii="Times New Roman" w:hAnsi="Times New Roman" w:cs="Times New Roman"/>
          <w:b/>
          <w:i/>
          <w:sz w:val="21"/>
          <w:szCs w:val="21"/>
          <w:lang w:val="ru-RU"/>
        </w:rPr>
        <w:t>обучающегося</w:t>
      </w:r>
      <w:proofErr w:type="gramEnd"/>
      <w:r w:rsidRPr="00635A7F">
        <w:rPr>
          <w:rFonts w:ascii="Times New Roman" w:hAnsi="Times New Roman" w:cs="Times New Roman"/>
          <w:b/>
          <w:i/>
          <w:sz w:val="21"/>
          <w:szCs w:val="21"/>
          <w:lang w:val="ru-RU"/>
        </w:rPr>
        <w:t xml:space="preserve"> к изменяющимся условиям социальной и природной среды: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адекватная оценка изменяющихся условий;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принятие решения (индивидуальное, в группе) в изменяющихся условиях на основании анализа биологической информации;</w:t>
      </w:r>
    </w:p>
    <w:p w:rsidR="003F6D8B" w:rsidRPr="00D80303" w:rsidRDefault="00637ABD" w:rsidP="00D80303">
      <w:pPr>
        <w:pStyle w:val="a9"/>
        <w:rPr>
          <w:rFonts w:ascii="Times New Roman" w:hAnsi="Times New Roman" w:cs="Times New Roman"/>
          <w:lang w:val="ru-RU"/>
        </w:rPr>
      </w:pPr>
      <w:r w:rsidRPr="00635A7F">
        <w:rPr>
          <w:rFonts w:ascii="Times New Roman" w:hAnsi="Times New Roman" w:cs="Times New Roman"/>
          <w:sz w:val="21"/>
          <w:szCs w:val="21"/>
          <w:lang w:val="ru-RU"/>
        </w:rPr>
        <w:t>—  планирование действий в новой ситуации на основании знаний биологических закономерностей.</w:t>
      </w:r>
    </w:p>
    <w:p w:rsidR="003F6D8B" w:rsidRPr="00D80303" w:rsidRDefault="00637ABD" w:rsidP="00D80303">
      <w:pPr>
        <w:pStyle w:val="a9"/>
        <w:rPr>
          <w:rFonts w:ascii="Times New Roman" w:hAnsi="Times New Roman" w:cs="Times New Roman"/>
          <w:lang w:val="ru-RU"/>
        </w:rPr>
      </w:pPr>
      <w:r w:rsidRPr="00D80303">
        <w:rPr>
          <w:rFonts w:ascii="Times New Roman" w:hAnsi="Times New Roman" w:cs="Times New Roman"/>
          <w:b/>
          <w:lang w:val="ru-RU"/>
        </w:rPr>
        <w:t>МЕТАПРЕДМЕТНЫЕ РЕЗУЛЬТАТЫ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sz w:val="21"/>
          <w:szCs w:val="21"/>
          <w:lang w:val="ru-RU"/>
        </w:rPr>
        <w:t>Универсальные познавательные действия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Базовые логические действия: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выявлять и характеризовать существенные признаки биологических объектов (явлений);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lastRenderedPageBreak/>
        <w:t>—  выявлять дефициты информации, данных, необходимых для решения поставленной задачи;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Базовые исследовательские действия: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использовать вопросы как исследовательский инструмент познания;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формировать гипотезу об истинности собственных суждений, аргументировать свою позицию, мнение;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оценивать на применимость и достоверность информацию, полученную в ходе наблюдения и эксперимента;</w:t>
      </w:r>
    </w:p>
    <w:p w:rsidR="003F6D8B" w:rsidRPr="00635A7F" w:rsidRDefault="003F6D8B" w:rsidP="00D80303">
      <w:pPr>
        <w:pStyle w:val="a9"/>
        <w:rPr>
          <w:rFonts w:ascii="Times New Roman" w:hAnsi="Times New Roman" w:cs="Times New Roman"/>
          <w:sz w:val="21"/>
          <w:szCs w:val="21"/>
          <w:lang w:val="ru-RU"/>
        </w:rPr>
      </w:pP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Работа с информацией: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выбирать, анализировать, систематизировать и интерпретировать биологическую информацию различных видов и форм представления;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находить сходные аргументы (подтверждающие или опровергающие одну и ту же идею, версию) в различных информационных источниках;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оценивать надёжность биологической информации по критериям, предложенным учителем или сформулированным самостоятельно;</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запоминать и систематизировать биологическую информацию.</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sz w:val="21"/>
          <w:szCs w:val="21"/>
          <w:lang w:val="ru-RU"/>
        </w:rPr>
        <w:t>Универсальные коммуникативные действия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Общение</w:t>
      </w:r>
      <w:r w:rsidRPr="00635A7F">
        <w:rPr>
          <w:rFonts w:ascii="Times New Roman" w:hAnsi="Times New Roman" w:cs="Times New Roman"/>
          <w:sz w:val="21"/>
          <w:szCs w:val="21"/>
          <w:lang w:val="ru-RU"/>
        </w:rPr>
        <w:t>:</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воспринимать и формулировать суждения, выражать эмоции в процессе выполнения практических и лабораторных работ;</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выражать себя (свою точку зрения) в устных и письменных текстах;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понимать намерения других, проявлять уважительное отношение к собеседнику и в корректной форме формулировать свои возражения;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сопоставлять свои суждения с суждениями других участников диалога, обнаруживать различие и сходство позиций;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публично представлять результаты выполненного биологического опыта (эксперимента, исследования, проекта);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F6D8B" w:rsidRPr="00635A7F" w:rsidRDefault="003F6D8B" w:rsidP="00D80303">
      <w:pPr>
        <w:pStyle w:val="a9"/>
        <w:rPr>
          <w:rFonts w:ascii="Times New Roman" w:hAnsi="Times New Roman" w:cs="Times New Roman"/>
          <w:sz w:val="21"/>
          <w:szCs w:val="21"/>
          <w:lang w:val="ru-RU"/>
        </w:rPr>
      </w:pP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Совместная деятельность (сотрудничество):</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понимать и использовать преимущества командной и индивидуальной работы при решении конкретной биологической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проблемы, обосновывать необходимость применения групповых форм взаимодействия при решении поставленной учебной задачи;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w:t>
      </w:r>
      <w:proofErr w:type="gramStart"/>
      <w:r w:rsidRPr="00635A7F">
        <w:rPr>
          <w:rFonts w:ascii="Times New Roman" w:hAnsi="Times New Roman" w:cs="Times New Roman"/>
          <w:sz w:val="21"/>
          <w:szCs w:val="21"/>
          <w:lang w:val="ru-RU"/>
        </w:rPr>
        <w:t>нескольких</w:t>
      </w:r>
      <w:proofErr w:type="gramEnd"/>
      <w:r w:rsidRPr="00635A7F">
        <w:rPr>
          <w:rFonts w:ascii="Times New Roman" w:hAnsi="Times New Roman" w:cs="Times New Roman"/>
          <w:sz w:val="21"/>
          <w:szCs w:val="21"/>
          <w:lang w:val="ru-RU"/>
        </w:rPr>
        <w:t xml:space="preserve"> людей, проявлять готовность руководить, выполнять поручения, подчиняться;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lastRenderedPageBreak/>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оценивать качество своего вклада в общий продукт по критериям, самостоятельно </w:t>
      </w:r>
      <w:r w:rsidRPr="00635A7F">
        <w:rPr>
          <w:rFonts w:ascii="Times New Roman" w:hAnsi="Times New Roman" w:cs="Times New Roman"/>
          <w:sz w:val="21"/>
          <w:szCs w:val="21"/>
          <w:lang w:val="ru-RU"/>
        </w:rPr>
        <w:b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овладеть системой универсальных коммуникативных действий, которая обеспечивает </w:t>
      </w:r>
      <w:proofErr w:type="spellStart"/>
      <w:r w:rsidRPr="00635A7F">
        <w:rPr>
          <w:rFonts w:ascii="Times New Roman" w:hAnsi="Times New Roman" w:cs="Times New Roman"/>
          <w:sz w:val="21"/>
          <w:szCs w:val="21"/>
          <w:lang w:val="ru-RU"/>
        </w:rPr>
        <w:t>сформированность</w:t>
      </w:r>
      <w:proofErr w:type="spellEnd"/>
      <w:r w:rsidRPr="00635A7F">
        <w:rPr>
          <w:rFonts w:ascii="Times New Roman" w:hAnsi="Times New Roman" w:cs="Times New Roman"/>
          <w:sz w:val="21"/>
          <w:szCs w:val="21"/>
          <w:lang w:val="ru-RU"/>
        </w:rPr>
        <w:t xml:space="preserve"> социальных навыков и эмоционального интеллекта обучающихся.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sz w:val="21"/>
          <w:szCs w:val="21"/>
          <w:lang w:val="ru-RU"/>
        </w:rPr>
        <w:t>Универсальные регулятивные действия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Самоорганизация: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выявлять проблемы для решения в жизненных и учебных ситуациях, используя биологические знания;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ориентироваться в различных подходах принятия решений (индивидуальное, принятие решения в группе, принятие решений группой);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составлять план действий (план реализации намеченного алгоритма решения), </w:t>
      </w:r>
      <w:r w:rsidRPr="00635A7F">
        <w:rPr>
          <w:rFonts w:ascii="Times New Roman" w:hAnsi="Times New Roman" w:cs="Times New Roman"/>
          <w:sz w:val="21"/>
          <w:szCs w:val="21"/>
          <w:lang w:val="ru-RU"/>
        </w:rPr>
        <w:br/>
        <w:t>корректировать предложенный алгоритм с учётом получения новых биологических знаний об изучаемом биологическом объекте;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делать выбор и брать ответственность за решение.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Самоконтроль (рефлексия):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владеть способами самоконтроля, </w:t>
      </w:r>
      <w:proofErr w:type="spellStart"/>
      <w:r w:rsidRPr="00635A7F">
        <w:rPr>
          <w:rFonts w:ascii="Times New Roman" w:hAnsi="Times New Roman" w:cs="Times New Roman"/>
          <w:sz w:val="21"/>
          <w:szCs w:val="21"/>
          <w:lang w:val="ru-RU"/>
        </w:rPr>
        <w:t>самомотивации</w:t>
      </w:r>
      <w:proofErr w:type="spellEnd"/>
      <w:r w:rsidRPr="00635A7F">
        <w:rPr>
          <w:rFonts w:ascii="Times New Roman" w:hAnsi="Times New Roman" w:cs="Times New Roman"/>
          <w:sz w:val="21"/>
          <w:szCs w:val="21"/>
          <w:lang w:val="ru-RU"/>
        </w:rPr>
        <w:t xml:space="preserve"> и рефлексии;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давать адекватную оценку ситуации и предлагать план её изменения;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учитывать контекст и предвидеть трудности, которые могут возникнуть при решении учебной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биологической задачи, адаптировать решение к меняющимся обстоятельствам;</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объяснять причины достижения (</w:t>
      </w:r>
      <w:r w:rsidR="00D05BE3" w:rsidRPr="00635A7F">
        <w:rPr>
          <w:rFonts w:ascii="Times New Roman" w:hAnsi="Times New Roman" w:cs="Times New Roman"/>
          <w:sz w:val="21"/>
          <w:szCs w:val="21"/>
          <w:lang w:val="ru-RU"/>
        </w:rPr>
        <w:t>не достижения</w:t>
      </w:r>
      <w:r w:rsidRPr="00635A7F">
        <w:rPr>
          <w:rFonts w:ascii="Times New Roman" w:hAnsi="Times New Roman" w:cs="Times New Roman"/>
          <w:sz w:val="21"/>
          <w:szCs w:val="21"/>
          <w:lang w:val="ru-RU"/>
        </w:rPr>
        <w:t xml:space="preserve">) результатов деятельности, давать оценку приобретённому опыту, уметь находить </w:t>
      </w:r>
      <w:proofErr w:type="gramStart"/>
      <w:r w:rsidRPr="00635A7F">
        <w:rPr>
          <w:rFonts w:ascii="Times New Roman" w:hAnsi="Times New Roman" w:cs="Times New Roman"/>
          <w:sz w:val="21"/>
          <w:szCs w:val="21"/>
          <w:lang w:val="ru-RU"/>
        </w:rPr>
        <w:t>позитивное</w:t>
      </w:r>
      <w:proofErr w:type="gramEnd"/>
      <w:r w:rsidRPr="00635A7F">
        <w:rPr>
          <w:rFonts w:ascii="Times New Roman" w:hAnsi="Times New Roman" w:cs="Times New Roman"/>
          <w:sz w:val="21"/>
          <w:szCs w:val="21"/>
          <w:lang w:val="ru-RU"/>
        </w:rPr>
        <w:t xml:space="preserve"> в произошедшей ситуации;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оценивать соответствие результата цели и условиям.</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Эмоциональный интеллект:</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различать, называть и управлять собственными эмоциями и эмоциями других;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выявлять и анализировать причины эмоций;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ставить себя на место другого человека, понимать мотивы и намерения другого;</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регулировать способ выражения эмоций.</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i/>
          <w:sz w:val="21"/>
          <w:szCs w:val="21"/>
          <w:lang w:val="ru-RU"/>
        </w:rPr>
        <w:t>Принятие себя и других: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осознанно относиться к другому человеку, его мнению;</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признавать своё право на ошибку и такое же право </w:t>
      </w:r>
      <w:proofErr w:type="gramStart"/>
      <w:r w:rsidRPr="00635A7F">
        <w:rPr>
          <w:rFonts w:ascii="Times New Roman" w:hAnsi="Times New Roman" w:cs="Times New Roman"/>
          <w:sz w:val="21"/>
          <w:szCs w:val="21"/>
          <w:lang w:val="ru-RU"/>
        </w:rPr>
        <w:t>другого</w:t>
      </w:r>
      <w:proofErr w:type="gramEnd"/>
      <w:r w:rsidRPr="00635A7F">
        <w:rPr>
          <w:rFonts w:ascii="Times New Roman" w:hAnsi="Times New Roman" w:cs="Times New Roman"/>
          <w:sz w:val="21"/>
          <w:szCs w:val="21"/>
          <w:lang w:val="ru-RU"/>
        </w:rPr>
        <w:t>;</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открытость себе и другим;</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осознавать невозможность контролировать всё вокруг;</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b/>
          <w:sz w:val="21"/>
          <w:szCs w:val="21"/>
          <w:lang w:val="ru-RU"/>
        </w:rPr>
        <w:t>ПРЕДМЕТНЫЕ РЕЗУЛЬТАТЫ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характеризовать биологию как науку о живой природе; называть признаки живого, сравнивать объекты живой и неживой природы;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3F6D8B" w:rsidRPr="00635A7F" w:rsidRDefault="00637ABD" w:rsidP="00D80303">
      <w:pPr>
        <w:pStyle w:val="a9"/>
        <w:rPr>
          <w:rFonts w:ascii="Times New Roman" w:hAnsi="Times New Roman" w:cs="Times New Roman"/>
          <w:sz w:val="21"/>
          <w:szCs w:val="21"/>
          <w:lang w:val="ru-RU"/>
        </w:rPr>
      </w:pPr>
      <w:proofErr w:type="gramStart"/>
      <w:r w:rsidRPr="00635A7F">
        <w:rPr>
          <w:rFonts w:ascii="Times New Roman" w:hAnsi="Times New Roman" w:cs="Times New Roman"/>
          <w:sz w:val="21"/>
          <w:szCs w:val="21"/>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roofErr w:type="gramEnd"/>
    </w:p>
    <w:p w:rsidR="003F6D8B" w:rsidRPr="00635A7F" w:rsidRDefault="00637ABD" w:rsidP="00D80303">
      <w:pPr>
        <w:pStyle w:val="a9"/>
        <w:rPr>
          <w:rFonts w:ascii="Times New Roman" w:hAnsi="Times New Roman" w:cs="Times New Roman"/>
          <w:sz w:val="21"/>
          <w:szCs w:val="21"/>
          <w:lang w:val="ru-RU"/>
        </w:rPr>
      </w:pPr>
      <w:proofErr w:type="gramStart"/>
      <w:r w:rsidRPr="00635A7F">
        <w:rPr>
          <w:rFonts w:ascii="Times New Roman" w:hAnsi="Times New Roman" w:cs="Times New Roman"/>
          <w:sz w:val="21"/>
          <w:szCs w:val="21"/>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roofErr w:type="gramEnd"/>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lastRenderedPageBreak/>
        <w:t xml:space="preserve">—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w:t>
      </w:r>
      <w:proofErr w:type="gramStart"/>
      <w:r w:rsidRPr="00635A7F">
        <w:rPr>
          <w:rFonts w:ascii="Times New Roman" w:hAnsi="Times New Roman" w:cs="Times New Roman"/>
          <w:sz w:val="21"/>
          <w:szCs w:val="21"/>
          <w:lang w:val="ru-RU"/>
        </w:rPr>
        <w:t>в</w:t>
      </w:r>
      <w:proofErr w:type="gramEnd"/>
      <w:r w:rsidRPr="00635A7F">
        <w:rPr>
          <w:rFonts w:ascii="Times New Roman" w:hAnsi="Times New Roman" w:cs="Times New Roman"/>
          <w:sz w:val="21"/>
          <w:szCs w:val="21"/>
          <w:lang w:val="ru-RU"/>
        </w:rPr>
        <w:t xml:space="preserve"> природном и</w:t>
      </w:r>
    </w:p>
    <w:p w:rsidR="003F6D8B" w:rsidRPr="00635A7F" w:rsidRDefault="00637ABD" w:rsidP="00D80303">
      <w:pPr>
        <w:pStyle w:val="a9"/>
        <w:rPr>
          <w:rFonts w:ascii="Times New Roman" w:hAnsi="Times New Roman" w:cs="Times New Roman"/>
          <w:sz w:val="21"/>
          <w:szCs w:val="21"/>
          <w:lang w:val="ru-RU"/>
        </w:rPr>
      </w:pPr>
      <w:proofErr w:type="gramStart"/>
      <w:r w:rsidRPr="00635A7F">
        <w:rPr>
          <w:rFonts w:ascii="Times New Roman" w:hAnsi="Times New Roman" w:cs="Times New Roman"/>
          <w:sz w:val="21"/>
          <w:szCs w:val="21"/>
          <w:lang w:val="ru-RU"/>
        </w:rPr>
        <w:t>искусственном</w:t>
      </w:r>
      <w:proofErr w:type="gramEnd"/>
      <w:r w:rsidRPr="00635A7F">
        <w:rPr>
          <w:rFonts w:ascii="Times New Roman" w:hAnsi="Times New Roman" w:cs="Times New Roman"/>
          <w:sz w:val="21"/>
          <w:szCs w:val="21"/>
          <w:lang w:val="ru-RU"/>
        </w:rPr>
        <w:t xml:space="preserve"> сообществах; представителей флоры и фауны природных зон Земли; ландшафты природные и культурные;</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раскрывать понятие о среде обитания (водной, наземно-воздушной, почвенной, </w:t>
      </w:r>
      <w:proofErr w:type="spellStart"/>
      <w:r w:rsidRPr="00635A7F">
        <w:rPr>
          <w:rFonts w:ascii="Times New Roman" w:hAnsi="Times New Roman" w:cs="Times New Roman"/>
          <w:sz w:val="21"/>
          <w:szCs w:val="21"/>
          <w:lang w:val="ru-RU"/>
        </w:rPr>
        <w:t>внутриорганизменной</w:t>
      </w:r>
      <w:proofErr w:type="spellEnd"/>
      <w:r w:rsidRPr="00635A7F">
        <w:rPr>
          <w:rFonts w:ascii="Times New Roman" w:hAnsi="Times New Roman" w:cs="Times New Roman"/>
          <w:sz w:val="21"/>
          <w:szCs w:val="21"/>
          <w:lang w:val="ru-RU"/>
        </w:rPr>
        <w:t>), условиях среды обитания;</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приводить примеры, характеризующие приспособленность организмов к среде обитания, взаимосвязи организмов в сообществах;</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выделять отличительные признаки природных и искусственных сообществ;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раскрывать роль биологии в практической деятельности человека;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xml:space="preserve">—  применять методы биологии (наблюдение, описание, классификация, измерение, </w:t>
      </w:r>
      <w:r w:rsidRPr="00635A7F">
        <w:rPr>
          <w:rFonts w:ascii="Times New Roman" w:hAnsi="Times New Roman" w:cs="Times New Roman"/>
          <w:sz w:val="21"/>
          <w:szCs w:val="21"/>
          <w:lang w:val="ru-RU"/>
        </w:rPr>
        <w:b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владеть приёмами работы с лупой, световым и цифровым микроскопами при рассматривании биологических объектов;</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использовать при выполнении учебных заданий научно-популярную литературу по биологии, справочные материалы, ресурсы Интернета;</w:t>
      </w:r>
    </w:p>
    <w:p w:rsidR="003F6D8B" w:rsidRPr="00635A7F" w:rsidRDefault="00637ABD" w:rsidP="00D80303">
      <w:pPr>
        <w:pStyle w:val="a9"/>
        <w:rPr>
          <w:rFonts w:ascii="Times New Roman" w:hAnsi="Times New Roman" w:cs="Times New Roman"/>
          <w:sz w:val="21"/>
          <w:szCs w:val="21"/>
          <w:lang w:val="ru-RU"/>
        </w:rPr>
      </w:pPr>
      <w:r w:rsidRPr="00635A7F">
        <w:rPr>
          <w:rFonts w:ascii="Times New Roman" w:hAnsi="Times New Roman" w:cs="Times New Roman"/>
          <w:sz w:val="21"/>
          <w:szCs w:val="21"/>
          <w:lang w:val="ru-RU"/>
        </w:rPr>
        <w:t>—  создавать письменные и устные сообщения, грамотно используя понятийный аппарат изучаемого раздела биологии.</w:t>
      </w:r>
    </w:p>
    <w:p w:rsidR="003F6D8B" w:rsidRPr="00635A7F" w:rsidRDefault="003F6D8B">
      <w:pPr>
        <w:rPr>
          <w:sz w:val="21"/>
          <w:szCs w:val="21"/>
          <w:lang w:val="ru-RU"/>
        </w:rPr>
      </w:pPr>
    </w:p>
    <w:p w:rsidR="00D05BE3" w:rsidRPr="00637ABD" w:rsidRDefault="00D05BE3">
      <w:pPr>
        <w:rPr>
          <w:lang w:val="ru-RU"/>
        </w:rPr>
        <w:sectPr w:rsidR="00D05BE3" w:rsidRPr="00637ABD">
          <w:pgSz w:w="11900" w:h="16840"/>
          <w:pgMar w:top="292" w:right="754" w:bottom="1440" w:left="1086" w:header="720" w:footer="720" w:gutter="0"/>
          <w:cols w:space="720" w:equalWidth="0">
            <w:col w:w="10059" w:space="0"/>
          </w:cols>
          <w:docGrid w:linePitch="360"/>
        </w:sectPr>
      </w:pPr>
    </w:p>
    <w:p w:rsidR="003F6D8B" w:rsidRPr="00637ABD" w:rsidRDefault="003F6D8B">
      <w:pPr>
        <w:autoSpaceDE w:val="0"/>
        <w:autoSpaceDN w:val="0"/>
        <w:spacing w:after="64" w:line="220" w:lineRule="exact"/>
        <w:rPr>
          <w:lang w:val="ru-RU"/>
        </w:rPr>
      </w:pPr>
    </w:p>
    <w:p w:rsidR="003F6D8B" w:rsidRDefault="00637ABD">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15734" w:type="dxa"/>
        <w:tblInd w:w="6" w:type="dxa"/>
        <w:tblLayout w:type="fixed"/>
        <w:tblLook w:val="04A0" w:firstRow="1" w:lastRow="0" w:firstColumn="1" w:lastColumn="0" w:noHBand="0" w:noVBand="1"/>
      </w:tblPr>
      <w:tblGrid>
        <w:gridCol w:w="384"/>
        <w:gridCol w:w="1742"/>
        <w:gridCol w:w="708"/>
        <w:gridCol w:w="1134"/>
        <w:gridCol w:w="606"/>
        <w:gridCol w:w="528"/>
        <w:gridCol w:w="614"/>
        <w:gridCol w:w="379"/>
        <w:gridCol w:w="6705"/>
        <w:gridCol w:w="1116"/>
        <w:gridCol w:w="1818"/>
      </w:tblGrid>
      <w:tr w:rsidR="003F6D8B" w:rsidRPr="00D05BE3" w:rsidTr="00D05BE3">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jc w:val="center"/>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w:t>
            </w:r>
            <w:r w:rsidRPr="00D05BE3">
              <w:rPr>
                <w:rFonts w:ascii="Times New Roman" w:hAnsi="Times New Roman" w:cs="Times New Roman"/>
                <w:sz w:val="20"/>
                <w:szCs w:val="20"/>
              </w:rPr>
              <w:br/>
            </w:r>
            <w:r w:rsidRPr="00D05BE3">
              <w:rPr>
                <w:rFonts w:ascii="Times New Roman" w:eastAsia="Times New Roman" w:hAnsi="Times New Roman" w:cs="Times New Roman"/>
                <w:b/>
                <w:color w:val="000000"/>
                <w:w w:val="97"/>
                <w:sz w:val="20"/>
                <w:szCs w:val="20"/>
              </w:rPr>
              <w:t>п/п</w:t>
            </w:r>
          </w:p>
        </w:tc>
        <w:tc>
          <w:tcPr>
            <w:tcW w:w="174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ight="288"/>
              <w:rPr>
                <w:rFonts w:ascii="Times New Roman" w:hAnsi="Times New Roman" w:cs="Times New Roman"/>
                <w:sz w:val="20"/>
                <w:szCs w:val="20"/>
                <w:lang w:val="ru-RU"/>
              </w:rPr>
            </w:pPr>
            <w:r w:rsidRPr="00D05BE3">
              <w:rPr>
                <w:rFonts w:ascii="Times New Roman" w:eastAsia="Times New Roman" w:hAnsi="Times New Roman" w:cs="Times New Roman"/>
                <w:b/>
                <w:color w:val="000000"/>
                <w:w w:val="97"/>
                <w:sz w:val="20"/>
                <w:szCs w:val="20"/>
                <w:lang w:val="ru-RU"/>
              </w:rPr>
              <w:t>Наименование разделов и тем программы</w:t>
            </w:r>
          </w:p>
        </w:tc>
        <w:tc>
          <w:tcPr>
            <w:tcW w:w="297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proofErr w:type="spellStart"/>
            <w:r w:rsidRPr="00D05BE3">
              <w:rPr>
                <w:rFonts w:ascii="Times New Roman" w:eastAsia="Times New Roman" w:hAnsi="Times New Roman" w:cs="Times New Roman"/>
                <w:b/>
                <w:color w:val="000000"/>
                <w:w w:val="97"/>
                <w:sz w:val="20"/>
                <w:szCs w:val="20"/>
              </w:rPr>
              <w:t>Количество</w:t>
            </w:r>
            <w:proofErr w:type="spellEnd"/>
            <w:r w:rsidRPr="00D05BE3">
              <w:rPr>
                <w:rFonts w:ascii="Times New Roman" w:eastAsia="Times New Roman" w:hAnsi="Times New Roman" w:cs="Times New Roman"/>
                <w:b/>
                <w:color w:val="000000"/>
                <w:w w:val="97"/>
                <w:sz w:val="20"/>
                <w:szCs w:val="20"/>
              </w:rPr>
              <w:t xml:space="preserve"> </w:t>
            </w:r>
            <w:proofErr w:type="spellStart"/>
            <w:r w:rsidRPr="00D05BE3">
              <w:rPr>
                <w:rFonts w:ascii="Times New Roman" w:eastAsia="Times New Roman" w:hAnsi="Times New Roman" w:cs="Times New Roman"/>
                <w:b/>
                <w:color w:val="000000"/>
                <w:w w:val="97"/>
                <w:sz w:val="20"/>
                <w:szCs w:val="20"/>
              </w:rPr>
              <w:t>часов</w:t>
            </w:r>
            <w:proofErr w:type="spellEnd"/>
          </w:p>
        </w:tc>
        <w:tc>
          <w:tcPr>
            <w:tcW w:w="993" w:type="dxa"/>
            <w:gridSpan w:val="2"/>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 xml:space="preserve">Дата </w:t>
            </w:r>
            <w:r w:rsidRPr="00D05BE3">
              <w:rPr>
                <w:rFonts w:ascii="Times New Roman" w:hAnsi="Times New Roman" w:cs="Times New Roman"/>
                <w:sz w:val="20"/>
                <w:szCs w:val="20"/>
              </w:rPr>
              <w:br/>
            </w:r>
            <w:r w:rsidRPr="00D05BE3">
              <w:rPr>
                <w:rFonts w:ascii="Times New Roman" w:eastAsia="Times New Roman" w:hAnsi="Times New Roman" w:cs="Times New Roman"/>
                <w:b/>
                <w:color w:val="000000"/>
                <w:w w:val="97"/>
                <w:sz w:val="20"/>
                <w:szCs w:val="20"/>
              </w:rPr>
              <w:t>изучения</w:t>
            </w:r>
          </w:p>
        </w:tc>
        <w:tc>
          <w:tcPr>
            <w:tcW w:w="6705"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Виды деятельности</w:t>
            </w:r>
          </w:p>
        </w:tc>
        <w:tc>
          <w:tcPr>
            <w:tcW w:w="111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7" w:lineRule="auto"/>
              <w:ind w:left="72" w:right="288"/>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 xml:space="preserve">Виды, </w:t>
            </w:r>
            <w:r w:rsidRPr="00D05BE3">
              <w:rPr>
                <w:rFonts w:ascii="Times New Roman" w:hAnsi="Times New Roman" w:cs="Times New Roman"/>
                <w:sz w:val="20"/>
                <w:szCs w:val="20"/>
              </w:rPr>
              <w:br/>
            </w:r>
            <w:r w:rsidRPr="00D05BE3">
              <w:rPr>
                <w:rFonts w:ascii="Times New Roman" w:eastAsia="Times New Roman" w:hAnsi="Times New Roman" w:cs="Times New Roman"/>
                <w:b/>
                <w:color w:val="000000"/>
                <w:w w:val="97"/>
                <w:sz w:val="20"/>
                <w:szCs w:val="20"/>
              </w:rPr>
              <w:t xml:space="preserve">формы </w:t>
            </w:r>
            <w:r w:rsidRPr="00D05BE3">
              <w:rPr>
                <w:rFonts w:ascii="Times New Roman" w:hAnsi="Times New Roman" w:cs="Times New Roman"/>
                <w:sz w:val="20"/>
                <w:szCs w:val="20"/>
              </w:rPr>
              <w:br/>
            </w:r>
            <w:r w:rsidRPr="00D05BE3">
              <w:rPr>
                <w:rFonts w:ascii="Times New Roman" w:eastAsia="Times New Roman" w:hAnsi="Times New Roman" w:cs="Times New Roman"/>
                <w:b/>
                <w:color w:val="000000"/>
                <w:w w:val="97"/>
                <w:sz w:val="20"/>
                <w:szCs w:val="20"/>
              </w:rPr>
              <w:t>контроля</w:t>
            </w:r>
          </w:p>
        </w:tc>
        <w:tc>
          <w:tcPr>
            <w:tcW w:w="18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50" w:lineRule="auto"/>
              <w:ind w:left="72" w:right="144"/>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 xml:space="preserve">Электронные </w:t>
            </w:r>
            <w:r w:rsidRPr="00D05BE3">
              <w:rPr>
                <w:rFonts w:ascii="Times New Roman" w:hAnsi="Times New Roman" w:cs="Times New Roman"/>
                <w:sz w:val="20"/>
                <w:szCs w:val="20"/>
              </w:rPr>
              <w:br/>
            </w:r>
            <w:r w:rsidRPr="00D05BE3">
              <w:rPr>
                <w:rFonts w:ascii="Times New Roman" w:eastAsia="Times New Roman" w:hAnsi="Times New Roman" w:cs="Times New Roman"/>
                <w:b/>
                <w:color w:val="000000"/>
                <w:w w:val="97"/>
                <w:sz w:val="20"/>
                <w:szCs w:val="20"/>
              </w:rPr>
              <w:t xml:space="preserve">(цифровые) </w:t>
            </w:r>
            <w:r w:rsidRPr="00D05BE3">
              <w:rPr>
                <w:rFonts w:ascii="Times New Roman" w:hAnsi="Times New Roman" w:cs="Times New Roman"/>
                <w:sz w:val="20"/>
                <w:szCs w:val="20"/>
              </w:rPr>
              <w:br/>
            </w:r>
            <w:r w:rsidRPr="00D05BE3">
              <w:rPr>
                <w:rFonts w:ascii="Times New Roman" w:eastAsia="Times New Roman" w:hAnsi="Times New Roman" w:cs="Times New Roman"/>
                <w:b/>
                <w:color w:val="000000"/>
                <w:w w:val="97"/>
                <w:sz w:val="20"/>
                <w:szCs w:val="20"/>
              </w:rPr>
              <w:t>образовательные ресурсы</w:t>
            </w:r>
          </w:p>
        </w:tc>
      </w:tr>
      <w:tr w:rsidR="003F6D8B" w:rsidRPr="00D05BE3" w:rsidTr="00D05BE3">
        <w:trPr>
          <w:trHeight w:hRule="exact" w:val="576"/>
        </w:trPr>
        <w:tc>
          <w:tcPr>
            <w:tcW w:w="384" w:type="dxa"/>
            <w:vMerge/>
            <w:tcBorders>
              <w:top w:val="single" w:sz="4" w:space="0" w:color="000000"/>
              <w:left w:val="single" w:sz="4" w:space="0" w:color="000000"/>
              <w:bottom w:val="single" w:sz="4" w:space="0" w:color="000000"/>
              <w:right w:val="single" w:sz="4" w:space="0" w:color="000000"/>
            </w:tcBorders>
          </w:tcPr>
          <w:p w:rsidR="003F6D8B" w:rsidRPr="00D05BE3" w:rsidRDefault="003F6D8B">
            <w:pPr>
              <w:rPr>
                <w:rFonts w:ascii="Times New Roman" w:hAnsi="Times New Roman" w:cs="Times New Roman"/>
                <w:sz w:val="20"/>
                <w:szCs w:val="20"/>
              </w:rPr>
            </w:pPr>
          </w:p>
        </w:tc>
        <w:tc>
          <w:tcPr>
            <w:tcW w:w="1742" w:type="dxa"/>
            <w:vMerge/>
            <w:tcBorders>
              <w:top w:val="single" w:sz="4" w:space="0" w:color="000000"/>
              <w:left w:val="single" w:sz="4" w:space="0" w:color="000000"/>
              <w:bottom w:val="single" w:sz="4" w:space="0" w:color="000000"/>
              <w:right w:val="single" w:sz="4" w:space="0" w:color="000000"/>
            </w:tcBorders>
          </w:tcPr>
          <w:p w:rsidR="003F6D8B" w:rsidRPr="00D05BE3" w:rsidRDefault="003F6D8B">
            <w:pPr>
              <w:rPr>
                <w:rFonts w:ascii="Times New Roman" w:hAnsi="Times New Roman" w:cs="Times New Roman"/>
                <w:sz w:val="20"/>
                <w:szCs w:val="20"/>
              </w:rPr>
            </w:pP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jc w:val="center"/>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всего</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контрольные работы</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Pr>
                <w:rFonts w:ascii="Times New Roman" w:hAnsi="Times New Roman" w:cs="Times New Roman"/>
                <w:sz w:val="20"/>
                <w:szCs w:val="20"/>
              </w:rPr>
            </w:pPr>
            <w:r w:rsidRPr="00D05BE3">
              <w:rPr>
                <w:rFonts w:ascii="Times New Roman" w:eastAsia="Times New Roman" w:hAnsi="Times New Roman" w:cs="Times New Roman"/>
                <w:b/>
                <w:color w:val="000000"/>
                <w:w w:val="97"/>
                <w:sz w:val="20"/>
                <w:szCs w:val="20"/>
              </w:rPr>
              <w:t>практические работы</w:t>
            </w:r>
          </w:p>
        </w:tc>
        <w:tc>
          <w:tcPr>
            <w:tcW w:w="993" w:type="dxa"/>
            <w:gridSpan w:val="2"/>
            <w:vMerge/>
            <w:tcBorders>
              <w:top w:val="single" w:sz="4" w:space="0" w:color="000000"/>
              <w:left w:val="single" w:sz="4" w:space="0" w:color="000000"/>
              <w:bottom w:val="single" w:sz="4" w:space="0" w:color="000000"/>
              <w:right w:val="single" w:sz="4" w:space="0" w:color="000000"/>
            </w:tcBorders>
          </w:tcPr>
          <w:p w:rsidR="003F6D8B" w:rsidRPr="00D05BE3" w:rsidRDefault="003F6D8B">
            <w:pPr>
              <w:rPr>
                <w:rFonts w:ascii="Times New Roman" w:hAnsi="Times New Roman" w:cs="Times New Roman"/>
                <w:sz w:val="20"/>
                <w:szCs w:val="20"/>
              </w:rPr>
            </w:pPr>
          </w:p>
        </w:tc>
        <w:tc>
          <w:tcPr>
            <w:tcW w:w="6705" w:type="dxa"/>
            <w:vMerge/>
            <w:tcBorders>
              <w:top w:val="single" w:sz="4" w:space="0" w:color="000000"/>
              <w:left w:val="single" w:sz="4" w:space="0" w:color="000000"/>
              <w:bottom w:val="single" w:sz="4" w:space="0" w:color="000000"/>
              <w:right w:val="single" w:sz="4" w:space="0" w:color="000000"/>
            </w:tcBorders>
          </w:tcPr>
          <w:p w:rsidR="003F6D8B" w:rsidRPr="00D05BE3" w:rsidRDefault="003F6D8B">
            <w:pPr>
              <w:rPr>
                <w:rFonts w:ascii="Times New Roman" w:hAnsi="Times New Roman" w:cs="Times New Roman"/>
                <w:sz w:val="20"/>
                <w:szCs w:val="20"/>
              </w:rPr>
            </w:pPr>
          </w:p>
        </w:tc>
        <w:tc>
          <w:tcPr>
            <w:tcW w:w="1116" w:type="dxa"/>
            <w:vMerge/>
            <w:tcBorders>
              <w:top w:val="single" w:sz="4" w:space="0" w:color="000000"/>
              <w:left w:val="single" w:sz="4" w:space="0" w:color="000000"/>
              <w:bottom w:val="single" w:sz="4" w:space="0" w:color="000000"/>
              <w:right w:val="single" w:sz="4" w:space="0" w:color="000000"/>
            </w:tcBorders>
          </w:tcPr>
          <w:p w:rsidR="003F6D8B" w:rsidRPr="00D05BE3" w:rsidRDefault="003F6D8B">
            <w:pPr>
              <w:rPr>
                <w:rFonts w:ascii="Times New Roman" w:hAnsi="Times New Roman" w:cs="Times New Roman"/>
                <w:sz w:val="20"/>
                <w:szCs w:val="20"/>
              </w:rPr>
            </w:pPr>
          </w:p>
        </w:tc>
        <w:tc>
          <w:tcPr>
            <w:tcW w:w="1818" w:type="dxa"/>
            <w:vMerge/>
            <w:tcBorders>
              <w:top w:val="single" w:sz="4" w:space="0" w:color="000000"/>
              <w:left w:val="single" w:sz="4" w:space="0" w:color="000000"/>
              <w:bottom w:val="single" w:sz="4" w:space="0" w:color="000000"/>
              <w:right w:val="single" w:sz="4" w:space="0" w:color="000000"/>
            </w:tcBorders>
          </w:tcPr>
          <w:p w:rsidR="003F6D8B" w:rsidRPr="00D05BE3" w:rsidRDefault="003F6D8B">
            <w:pPr>
              <w:rPr>
                <w:rFonts w:ascii="Times New Roman" w:hAnsi="Times New Roman" w:cs="Times New Roman"/>
                <w:sz w:val="20"/>
                <w:szCs w:val="20"/>
              </w:rPr>
            </w:pPr>
          </w:p>
        </w:tc>
      </w:tr>
      <w:tr w:rsidR="003F6D8B" w:rsidRPr="003377AC" w:rsidTr="00D05BE3">
        <w:trPr>
          <w:trHeight w:hRule="exact" w:val="131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w:t>
            </w:r>
          </w:p>
        </w:tc>
        <w:tc>
          <w:tcPr>
            <w:tcW w:w="1742"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jc w:val="center"/>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Биология — наука о живой природе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4</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0</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0</w:t>
            </w:r>
          </w:p>
        </w:tc>
        <w:tc>
          <w:tcPr>
            <w:tcW w:w="99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jc w:val="center"/>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01.09.2022 27.09.2022</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7" w:lineRule="auto"/>
              <w:ind w:left="72" w:right="720"/>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Ознакомление с объектами изучения биологии, её разделами;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Сравнение объектов живой и неживой природы;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Ознакомление с правилами работы с биологическим оборудованием в кабинете;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ight="432"/>
              <w:rPr>
                <w:rFonts w:ascii="Times New Roman" w:hAnsi="Times New Roman" w:cs="Times New Roman"/>
                <w:sz w:val="20"/>
                <w:szCs w:val="20"/>
              </w:rPr>
            </w:pPr>
            <w:proofErr w:type="spellStart"/>
            <w:r w:rsidRPr="00D05BE3">
              <w:rPr>
                <w:rFonts w:ascii="Times New Roman" w:eastAsia="Times New Roman" w:hAnsi="Times New Roman" w:cs="Times New Roman"/>
                <w:color w:val="000000"/>
                <w:w w:val="97"/>
                <w:sz w:val="20"/>
                <w:szCs w:val="20"/>
              </w:rPr>
              <w:t>Устный</w:t>
            </w:r>
            <w:proofErr w:type="spellEnd"/>
            <w:r w:rsidRPr="00D05BE3">
              <w:rPr>
                <w:rFonts w:ascii="Times New Roman" w:eastAsia="Times New Roman" w:hAnsi="Times New Roman" w:cs="Times New Roman"/>
                <w:color w:val="000000"/>
                <w:w w:val="97"/>
                <w:sz w:val="20"/>
                <w:szCs w:val="20"/>
              </w:rPr>
              <w:t xml:space="preserve"> </w:t>
            </w:r>
            <w:r w:rsidRPr="00D05BE3">
              <w:rPr>
                <w:rFonts w:ascii="Times New Roman" w:hAnsi="Times New Roman" w:cs="Times New Roman"/>
                <w:sz w:val="20"/>
                <w:szCs w:val="20"/>
              </w:rPr>
              <w:br/>
            </w:r>
            <w:proofErr w:type="spellStart"/>
            <w:r w:rsidRPr="00D05BE3">
              <w:rPr>
                <w:rFonts w:ascii="Times New Roman" w:eastAsia="Times New Roman" w:hAnsi="Times New Roman" w:cs="Times New Roman"/>
                <w:color w:val="000000"/>
                <w:w w:val="97"/>
                <w:sz w:val="20"/>
                <w:szCs w:val="20"/>
              </w:rPr>
              <w:t>опрос</w:t>
            </w:r>
            <w:proofErr w:type="spellEnd"/>
            <w:r w:rsidRPr="00D05BE3">
              <w:rPr>
                <w:rFonts w:ascii="Times New Roman" w:eastAsia="Times New Roman" w:hAnsi="Times New Roman" w:cs="Times New Roman"/>
                <w:color w:val="000000"/>
                <w:w w:val="97"/>
                <w:sz w:val="20"/>
                <w:szCs w:val="20"/>
              </w:rPr>
              <w:t>;</w:t>
            </w:r>
          </w:p>
        </w:tc>
        <w:tc>
          <w:tcPr>
            <w:tcW w:w="181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ight="144"/>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Российская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электронная школа.</w:t>
            </w:r>
          </w:p>
          <w:p w:rsidR="003F6D8B" w:rsidRPr="00D05BE3" w:rsidRDefault="00637ABD">
            <w:pPr>
              <w:autoSpaceDE w:val="0"/>
              <w:autoSpaceDN w:val="0"/>
              <w:spacing w:before="20" w:after="0" w:line="250" w:lineRule="auto"/>
              <w:ind w:left="72" w:right="288"/>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rPr>
              <w:t>https</w:t>
            </w:r>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resh</w:t>
            </w:r>
            <w:proofErr w:type="spellEnd"/>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edu</w:t>
            </w:r>
            <w:proofErr w:type="spellEnd"/>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ru</w:t>
            </w:r>
            <w:proofErr w:type="spellEnd"/>
            <w:r w:rsidRPr="00D05BE3">
              <w:rPr>
                <w:rFonts w:ascii="Times New Roman" w:eastAsia="Times New Roman" w:hAnsi="Times New Roman" w:cs="Times New Roman"/>
                <w:color w:val="000000"/>
                <w:w w:val="97"/>
                <w:sz w:val="20"/>
                <w:szCs w:val="20"/>
                <w:lang w:val="ru-RU"/>
              </w:rPr>
              <w:t xml:space="preserve">/ </w:t>
            </w:r>
            <w:proofErr w:type="spellStart"/>
            <w:r w:rsidRPr="00D05BE3">
              <w:rPr>
                <w:rFonts w:ascii="Times New Roman" w:eastAsia="Times New Roman" w:hAnsi="Times New Roman" w:cs="Times New Roman"/>
                <w:color w:val="000000"/>
                <w:w w:val="97"/>
                <w:sz w:val="20"/>
                <w:szCs w:val="20"/>
                <w:lang w:val="ru-RU"/>
              </w:rPr>
              <w:t>Видеоуроки</w:t>
            </w:r>
            <w:proofErr w:type="spellEnd"/>
            <w:r w:rsidRPr="00D05BE3">
              <w:rPr>
                <w:rFonts w:ascii="Times New Roman" w:eastAsia="Times New Roman" w:hAnsi="Times New Roman" w:cs="Times New Roman"/>
                <w:color w:val="000000"/>
                <w:w w:val="97"/>
                <w:sz w:val="20"/>
                <w:szCs w:val="20"/>
                <w:lang w:val="ru-RU"/>
              </w:rPr>
              <w:t xml:space="preserve"> и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тренажеры по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биологии</w:t>
            </w:r>
          </w:p>
        </w:tc>
      </w:tr>
      <w:tr w:rsidR="003F6D8B" w:rsidRPr="00D05BE3" w:rsidTr="00D05BE3">
        <w:trPr>
          <w:trHeight w:hRule="exact" w:val="1127"/>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2.</w:t>
            </w:r>
          </w:p>
        </w:tc>
        <w:tc>
          <w:tcPr>
            <w:tcW w:w="1742"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Методы изучения живой природы</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6</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0</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3</w:t>
            </w:r>
          </w:p>
        </w:tc>
        <w:tc>
          <w:tcPr>
            <w:tcW w:w="99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45" w:lineRule="auto"/>
              <w:jc w:val="center"/>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05.10.2022 15.11.2022</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50" w:lineRule="auto"/>
              <w:ind w:left="72" w:right="1008"/>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Ознакомление с методами биологической науки: наблюдение, эксперимент, классификация, измерение и описывание;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Ознакомление с правилами работы с увеличительными приборами;</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50" w:lineRule="auto"/>
              <w:ind w:left="72"/>
              <w:rPr>
                <w:rFonts w:ascii="Times New Roman" w:hAnsi="Times New Roman" w:cs="Times New Roman"/>
                <w:sz w:val="20"/>
                <w:szCs w:val="20"/>
              </w:rPr>
            </w:pPr>
            <w:proofErr w:type="spellStart"/>
            <w:r w:rsidRPr="00D05BE3">
              <w:rPr>
                <w:rFonts w:ascii="Times New Roman" w:eastAsia="Times New Roman" w:hAnsi="Times New Roman" w:cs="Times New Roman"/>
                <w:color w:val="000000"/>
                <w:w w:val="97"/>
                <w:sz w:val="20"/>
                <w:szCs w:val="20"/>
              </w:rPr>
              <w:t>Устный</w:t>
            </w:r>
            <w:proofErr w:type="spellEnd"/>
            <w:r w:rsidRPr="00D05BE3">
              <w:rPr>
                <w:rFonts w:ascii="Times New Roman" w:eastAsia="Times New Roman" w:hAnsi="Times New Roman" w:cs="Times New Roman"/>
                <w:color w:val="000000"/>
                <w:w w:val="97"/>
                <w:sz w:val="20"/>
                <w:szCs w:val="20"/>
              </w:rPr>
              <w:t xml:space="preserve"> </w:t>
            </w:r>
            <w:r w:rsidRPr="00D05BE3">
              <w:rPr>
                <w:rFonts w:ascii="Times New Roman" w:hAnsi="Times New Roman" w:cs="Times New Roman"/>
                <w:sz w:val="20"/>
                <w:szCs w:val="20"/>
              </w:rPr>
              <w:br/>
            </w:r>
            <w:proofErr w:type="spellStart"/>
            <w:r w:rsidRPr="00D05BE3">
              <w:rPr>
                <w:rFonts w:ascii="Times New Roman" w:eastAsia="Times New Roman" w:hAnsi="Times New Roman" w:cs="Times New Roman"/>
                <w:color w:val="000000"/>
                <w:w w:val="97"/>
                <w:sz w:val="20"/>
                <w:szCs w:val="20"/>
              </w:rPr>
              <w:t>опрос</w:t>
            </w:r>
            <w:proofErr w:type="spellEnd"/>
            <w:r w:rsidRPr="00D05BE3">
              <w:rPr>
                <w:rFonts w:ascii="Times New Roman" w:eastAsia="Times New Roman" w:hAnsi="Times New Roman" w:cs="Times New Roman"/>
                <w:color w:val="000000"/>
                <w:w w:val="97"/>
                <w:sz w:val="20"/>
                <w:szCs w:val="20"/>
              </w:rPr>
              <w:t xml:space="preserve">; </w:t>
            </w:r>
            <w:r w:rsidRPr="00D05BE3">
              <w:rPr>
                <w:rFonts w:ascii="Times New Roman" w:hAnsi="Times New Roman" w:cs="Times New Roman"/>
                <w:sz w:val="20"/>
                <w:szCs w:val="20"/>
              </w:rPr>
              <w:br/>
            </w:r>
            <w:proofErr w:type="spellStart"/>
            <w:r w:rsidRPr="00D05BE3">
              <w:rPr>
                <w:rFonts w:ascii="Times New Roman" w:eastAsia="Times New Roman" w:hAnsi="Times New Roman" w:cs="Times New Roman"/>
                <w:color w:val="000000"/>
                <w:w w:val="97"/>
                <w:sz w:val="20"/>
                <w:szCs w:val="20"/>
              </w:rPr>
              <w:t>Практическая</w:t>
            </w:r>
            <w:proofErr w:type="spellEnd"/>
            <w:r w:rsidRPr="00D05BE3">
              <w:rPr>
                <w:rFonts w:ascii="Times New Roman" w:eastAsia="Times New Roman" w:hAnsi="Times New Roman" w:cs="Times New Roman"/>
                <w:color w:val="000000"/>
                <w:w w:val="97"/>
                <w:sz w:val="20"/>
                <w:szCs w:val="20"/>
              </w:rPr>
              <w:t xml:space="preserve"> </w:t>
            </w:r>
            <w:proofErr w:type="spellStart"/>
            <w:r w:rsidRPr="00D05BE3">
              <w:rPr>
                <w:rFonts w:ascii="Times New Roman" w:eastAsia="Times New Roman" w:hAnsi="Times New Roman" w:cs="Times New Roman"/>
                <w:color w:val="000000"/>
                <w:w w:val="97"/>
                <w:sz w:val="20"/>
                <w:szCs w:val="20"/>
              </w:rPr>
              <w:t>работа</w:t>
            </w:r>
            <w:proofErr w:type="spellEnd"/>
            <w:r w:rsidRPr="00D05BE3">
              <w:rPr>
                <w:rFonts w:ascii="Times New Roman" w:eastAsia="Times New Roman" w:hAnsi="Times New Roman" w:cs="Times New Roman"/>
                <w:color w:val="000000"/>
                <w:w w:val="97"/>
                <w:sz w:val="20"/>
                <w:szCs w:val="20"/>
              </w:rPr>
              <w:t>;</w:t>
            </w:r>
          </w:p>
        </w:tc>
        <w:tc>
          <w:tcPr>
            <w:tcW w:w="181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http://videouroki.net/</w:t>
            </w:r>
          </w:p>
        </w:tc>
      </w:tr>
      <w:tr w:rsidR="003F6D8B" w:rsidRPr="003377AC" w:rsidTr="00D05BE3">
        <w:trPr>
          <w:trHeight w:hRule="exact" w:val="1308"/>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3.</w:t>
            </w:r>
          </w:p>
        </w:tc>
        <w:tc>
          <w:tcPr>
            <w:tcW w:w="1742"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jc w:val="center"/>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Организмы — тела живой природы</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7</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0</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3</w:t>
            </w:r>
          </w:p>
        </w:tc>
        <w:tc>
          <w:tcPr>
            <w:tcW w:w="99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jc w:val="center"/>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23.11.2022 11.01.2023</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50" w:lineRule="auto"/>
              <w:ind w:left="72"/>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Определение по внешнему виду (изображениям), схемам и описание доядерных и ядерных организмов;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Анализ причин разнообразия организмов;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Классифицирование организмов;</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52" w:lineRule="auto"/>
              <w:ind w:left="72"/>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Устный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опрос;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Практическая работа;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Тестирование;</w:t>
            </w:r>
          </w:p>
        </w:tc>
        <w:tc>
          <w:tcPr>
            <w:tcW w:w="181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ight="144"/>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Российская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электронная школа.</w:t>
            </w:r>
          </w:p>
          <w:p w:rsidR="003F6D8B" w:rsidRPr="00D05BE3" w:rsidRDefault="00637ABD">
            <w:pPr>
              <w:autoSpaceDE w:val="0"/>
              <w:autoSpaceDN w:val="0"/>
              <w:spacing w:before="20" w:after="0" w:line="250" w:lineRule="auto"/>
              <w:ind w:left="72" w:right="288"/>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rPr>
              <w:t>https</w:t>
            </w:r>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resh</w:t>
            </w:r>
            <w:proofErr w:type="spellEnd"/>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edu</w:t>
            </w:r>
            <w:proofErr w:type="spellEnd"/>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ru</w:t>
            </w:r>
            <w:proofErr w:type="spellEnd"/>
            <w:r w:rsidRPr="00D05BE3">
              <w:rPr>
                <w:rFonts w:ascii="Times New Roman" w:eastAsia="Times New Roman" w:hAnsi="Times New Roman" w:cs="Times New Roman"/>
                <w:color w:val="000000"/>
                <w:w w:val="97"/>
                <w:sz w:val="20"/>
                <w:szCs w:val="20"/>
                <w:lang w:val="ru-RU"/>
              </w:rPr>
              <w:t xml:space="preserve">/ </w:t>
            </w:r>
            <w:proofErr w:type="spellStart"/>
            <w:r w:rsidRPr="00D05BE3">
              <w:rPr>
                <w:rFonts w:ascii="Times New Roman" w:eastAsia="Times New Roman" w:hAnsi="Times New Roman" w:cs="Times New Roman"/>
                <w:color w:val="000000"/>
                <w:w w:val="97"/>
                <w:sz w:val="20"/>
                <w:szCs w:val="20"/>
                <w:lang w:val="ru-RU"/>
              </w:rPr>
              <w:t>Видеоуроки</w:t>
            </w:r>
            <w:proofErr w:type="spellEnd"/>
            <w:r w:rsidRPr="00D05BE3">
              <w:rPr>
                <w:rFonts w:ascii="Times New Roman" w:eastAsia="Times New Roman" w:hAnsi="Times New Roman" w:cs="Times New Roman"/>
                <w:color w:val="000000"/>
                <w:w w:val="97"/>
                <w:sz w:val="20"/>
                <w:szCs w:val="20"/>
                <w:lang w:val="ru-RU"/>
              </w:rPr>
              <w:t xml:space="preserve"> и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тренажеры по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биологии</w:t>
            </w:r>
          </w:p>
        </w:tc>
      </w:tr>
      <w:tr w:rsidR="003F6D8B" w:rsidRPr="00D05BE3" w:rsidTr="00D05BE3">
        <w:trPr>
          <w:trHeight w:hRule="exact" w:val="131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4.</w:t>
            </w:r>
          </w:p>
        </w:tc>
        <w:tc>
          <w:tcPr>
            <w:tcW w:w="1742"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Организмы и среда обитания</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5</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0</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w:t>
            </w:r>
          </w:p>
        </w:tc>
        <w:tc>
          <w:tcPr>
            <w:tcW w:w="99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jc w:val="center"/>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12.01.2023 15.02.2023</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52" w:lineRule="auto"/>
              <w:ind w:left="72"/>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Раскрытие сущности терминов: среда жизни, факторы среды;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Выявление существенных признаков сред обитания: водной, наземно-воздушной, почвенной, организменной;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52" w:lineRule="auto"/>
              <w:ind w:left="72"/>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Письменный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контроль;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Практическая работа;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Тестирование;</w:t>
            </w:r>
          </w:p>
        </w:tc>
        <w:tc>
          <w:tcPr>
            <w:tcW w:w="181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http://videouroki.net/</w:t>
            </w:r>
          </w:p>
        </w:tc>
      </w:tr>
      <w:tr w:rsidR="003F6D8B" w:rsidRPr="00D05BE3" w:rsidTr="00D05BE3">
        <w:trPr>
          <w:trHeight w:hRule="exact" w:val="1561"/>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5.</w:t>
            </w:r>
          </w:p>
        </w:tc>
        <w:tc>
          <w:tcPr>
            <w:tcW w:w="1742"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Природные сообщества</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7</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2</w:t>
            </w:r>
          </w:p>
        </w:tc>
        <w:tc>
          <w:tcPr>
            <w:tcW w:w="99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45" w:lineRule="auto"/>
              <w:jc w:val="center"/>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16.02.2023 19.03.2023</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52" w:lineRule="auto"/>
              <w:ind w:left="72"/>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Раскрытие сущности терминов: природное и искусственное сообщество, цепи и сети питания;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Выявление существенных признаков природных сообществ организмов (лес, пруд, озеро и т. д.);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Исследование жизни организмов по сезонам, зависимость сезонных явлений от факторов неживой природы;</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52" w:lineRule="auto"/>
              <w:ind w:left="72"/>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Письменный контроль;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Устный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опрос;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Практическая работа;</w:t>
            </w:r>
          </w:p>
        </w:tc>
        <w:tc>
          <w:tcPr>
            <w:tcW w:w="181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http://videouroki.net/</w:t>
            </w:r>
          </w:p>
        </w:tc>
      </w:tr>
      <w:tr w:rsidR="003F6D8B" w:rsidRPr="003377AC" w:rsidTr="00D05BE3">
        <w:trPr>
          <w:trHeight w:hRule="exact" w:val="131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6.</w:t>
            </w:r>
          </w:p>
        </w:tc>
        <w:tc>
          <w:tcPr>
            <w:tcW w:w="1742"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Живая природа и человек</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4</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w:t>
            </w:r>
          </w:p>
        </w:tc>
        <w:tc>
          <w:tcPr>
            <w:tcW w:w="113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w:t>
            </w:r>
          </w:p>
        </w:tc>
        <w:tc>
          <w:tcPr>
            <w:tcW w:w="993"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jc w:val="center"/>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20.04.2023 11.05.2023</w:t>
            </w:r>
          </w:p>
        </w:tc>
        <w:tc>
          <w:tcPr>
            <w:tcW w:w="6705"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50" w:lineRule="auto"/>
              <w:ind w:left="72" w:right="720"/>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Анализ и оценивание влияния хозяйственной деятельности людей на природу; Аргументирование введения рационального природопользования и применение безотходных технологий (утилизация отходов производства и бытового мусора); Обоснование правил поведения человека в природе;</w:t>
            </w:r>
          </w:p>
        </w:tc>
        <w:tc>
          <w:tcPr>
            <w:tcW w:w="111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52" w:lineRule="auto"/>
              <w:ind w:left="72"/>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Устный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опрос;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Практическая работа;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Тестирование;</w:t>
            </w:r>
          </w:p>
        </w:tc>
        <w:tc>
          <w:tcPr>
            <w:tcW w:w="181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45" w:lineRule="auto"/>
              <w:ind w:left="72" w:right="144"/>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 xml:space="preserve">Российская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электронная школа.</w:t>
            </w:r>
          </w:p>
          <w:p w:rsidR="003F6D8B" w:rsidRPr="00D05BE3" w:rsidRDefault="00637ABD">
            <w:pPr>
              <w:autoSpaceDE w:val="0"/>
              <w:autoSpaceDN w:val="0"/>
              <w:spacing w:before="20" w:after="0" w:line="250" w:lineRule="auto"/>
              <w:ind w:left="72" w:right="288"/>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rPr>
              <w:t>https</w:t>
            </w:r>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resh</w:t>
            </w:r>
            <w:proofErr w:type="spellEnd"/>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edu</w:t>
            </w:r>
            <w:proofErr w:type="spellEnd"/>
            <w:r w:rsidRPr="00D05BE3">
              <w:rPr>
                <w:rFonts w:ascii="Times New Roman" w:eastAsia="Times New Roman" w:hAnsi="Times New Roman" w:cs="Times New Roman"/>
                <w:color w:val="000000"/>
                <w:w w:val="97"/>
                <w:sz w:val="20"/>
                <w:szCs w:val="20"/>
                <w:lang w:val="ru-RU"/>
              </w:rPr>
              <w:t>.</w:t>
            </w:r>
            <w:proofErr w:type="spellStart"/>
            <w:r w:rsidRPr="00D05BE3">
              <w:rPr>
                <w:rFonts w:ascii="Times New Roman" w:eastAsia="Times New Roman" w:hAnsi="Times New Roman" w:cs="Times New Roman"/>
                <w:color w:val="000000"/>
                <w:w w:val="97"/>
                <w:sz w:val="20"/>
                <w:szCs w:val="20"/>
              </w:rPr>
              <w:t>ru</w:t>
            </w:r>
            <w:proofErr w:type="spellEnd"/>
            <w:r w:rsidRPr="00D05BE3">
              <w:rPr>
                <w:rFonts w:ascii="Times New Roman" w:eastAsia="Times New Roman" w:hAnsi="Times New Roman" w:cs="Times New Roman"/>
                <w:color w:val="000000"/>
                <w:w w:val="97"/>
                <w:sz w:val="20"/>
                <w:szCs w:val="20"/>
                <w:lang w:val="ru-RU"/>
              </w:rPr>
              <w:t xml:space="preserve">/ </w:t>
            </w:r>
            <w:proofErr w:type="spellStart"/>
            <w:r w:rsidRPr="00D05BE3">
              <w:rPr>
                <w:rFonts w:ascii="Times New Roman" w:eastAsia="Times New Roman" w:hAnsi="Times New Roman" w:cs="Times New Roman"/>
                <w:color w:val="000000"/>
                <w:w w:val="97"/>
                <w:sz w:val="20"/>
                <w:szCs w:val="20"/>
                <w:lang w:val="ru-RU"/>
              </w:rPr>
              <w:t>Видеоуроки</w:t>
            </w:r>
            <w:proofErr w:type="spellEnd"/>
            <w:r w:rsidRPr="00D05BE3">
              <w:rPr>
                <w:rFonts w:ascii="Times New Roman" w:eastAsia="Times New Roman" w:hAnsi="Times New Roman" w:cs="Times New Roman"/>
                <w:color w:val="000000"/>
                <w:w w:val="97"/>
                <w:sz w:val="20"/>
                <w:szCs w:val="20"/>
                <w:lang w:val="ru-RU"/>
              </w:rPr>
              <w:t xml:space="preserve"> и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 xml:space="preserve">тренажеры по </w:t>
            </w:r>
            <w:r w:rsidRPr="00D05BE3">
              <w:rPr>
                <w:rFonts w:ascii="Times New Roman" w:hAnsi="Times New Roman" w:cs="Times New Roman"/>
                <w:sz w:val="20"/>
                <w:szCs w:val="20"/>
                <w:lang w:val="ru-RU"/>
              </w:rPr>
              <w:br/>
            </w:r>
            <w:r w:rsidRPr="00D05BE3">
              <w:rPr>
                <w:rFonts w:ascii="Times New Roman" w:eastAsia="Times New Roman" w:hAnsi="Times New Roman" w:cs="Times New Roman"/>
                <w:color w:val="000000"/>
                <w:w w:val="97"/>
                <w:sz w:val="20"/>
                <w:szCs w:val="20"/>
                <w:lang w:val="ru-RU"/>
              </w:rPr>
              <w:t>биологии</w:t>
            </w:r>
          </w:p>
        </w:tc>
      </w:tr>
      <w:tr w:rsidR="003F6D8B" w:rsidRPr="00D05BE3" w:rsidTr="00D05BE3">
        <w:trPr>
          <w:trHeight w:hRule="exact" w:val="348"/>
        </w:trPr>
        <w:tc>
          <w:tcPr>
            <w:tcW w:w="212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proofErr w:type="spellStart"/>
            <w:r w:rsidRPr="00D05BE3">
              <w:rPr>
                <w:rFonts w:ascii="Times New Roman" w:eastAsia="Times New Roman" w:hAnsi="Times New Roman" w:cs="Times New Roman"/>
                <w:color w:val="000000"/>
                <w:w w:val="97"/>
                <w:sz w:val="20"/>
                <w:szCs w:val="20"/>
              </w:rPr>
              <w:t>Резервное</w:t>
            </w:r>
            <w:proofErr w:type="spellEnd"/>
            <w:r w:rsidRPr="00D05BE3">
              <w:rPr>
                <w:rFonts w:ascii="Times New Roman" w:eastAsia="Times New Roman" w:hAnsi="Times New Roman" w:cs="Times New Roman"/>
                <w:color w:val="000000"/>
                <w:w w:val="97"/>
                <w:sz w:val="20"/>
                <w:szCs w:val="20"/>
              </w:rPr>
              <w:t xml:space="preserve"> </w:t>
            </w:r>
            <w:proofErr w:type="spellStart"/>
            <w:r w:rsidRPr="00D05BE3">
              <w:rPr>
                <w:rFonts w:ascii="Times New Roman" w:eastAsia="Times New Roman" w:hAnsi="Times New Roman" w:cs="Times New Roman"/>
                <w:color w:val="000000"/>
                <w:w w:val="97"/>
                <w:sz w:val="20"/>
                <w:szCs w:val="20"/>
              </w:rPr>
              <w:t>время</w:t>
            </w:r>
            <w:proofErr w:type="spellEnd"/>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8" w:after="0" w:line="230"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w:t>
            </w:r>
          </w:p>
        </w:tc>
        <w:tc>
          <w:tcPr>
            <w:tcW w:w="12900" w:type="dxa"/>
            <w:gridSpan w:val="8"/>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3F6D8B">
            <w:pPr>
              <w:rPr>
                <w:rFonts w:ascii="Times New Roman" w:hAnsi="Times New Roman" w:cs="Times New Roman"/>
                <w:sz w:val="20"/>
                <w:szCs w:val="20"/>
              </w:rPr>
            </w:pPr>
          </w:p>
        </w:tc>
      </w:tr>
      <w:tr w:rsidR="003F6D8B" w:rsidRPr="00D05BE3" w:rsidTr="00D05BE3">
        <w:trPr>
          <w:trHeight w:hRule="exact" w:val="520"/>
        </w:trPr>
        <w:tc>
          <w:tcPr>
            <w:tcW w:w="212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45" w:lineRule="auto"/>
              <w:ind w:left="72" w:right="288"/>
              <w:rPr>
                <w:rFonts w:ascii="Times New Roman" w:hAnsi="Times New Roman" w:cs="Times New Roman"/>
                <w:sz w:val="20"/>
                <w:szCs w:val="20"/>
                <w:lang w:val="ru-RU"/>
              </w:rPr>
            </w:pPr>
            <w:r w:rsidRPr="00D05BE3">
              <w:rPr>
                <w:rFonts w:ascii="Times New Roman" w:eastAsia="Times New Roman" w:hAnsi="Times New Roman" w:cs="Times New Roman"/>
                <w:color w:val="000000"/>
                <w:w w:val="97"/>
                <w:sz w:val="20"/>
                <w:szCs w:val="20"/>
                <w:lang w:val="ru-RU"/>
              </w:rPr>
              <w:t>ОБЩЕЕ КОЛИЧЕСТВО ЧАСОВ ПО ПРОГРАММЕ</w:t>
            </w:r>
          </w:p>
        </w:tc>
        <w:tc>
          <w:tcPr>
            <w:tcW w:w="708"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34</w:t>
            </w:r>
          </w:p>
        </w:tc>
        <w:tc>
          <w:tcPr>
            <w:tcW w:w="174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2</w:t>
            </w:r>
          </w:p>
        </w:tc>
        <w:tc>
          <w:tcPr>
            <w:tcW w:w="11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637ABD">
            <w:pPr>
              <w:autoSpaceDE w:val="0"/>
              <w:autoSpaceDN w:val="0"/>
              <w:spacing w:before="76" w:after="0" w:line="233" w:lineRule="auto"/>
              <w:ind w:left="72"/>
              <w:rPr>
                <w:rFonts w:ascii="Times New Roman" w:hAnsi="Times New Roman" w:cs="Times New Roman"/>
                <w:sz w:val="20"/>
                <w:szCs w:val="20"/>
              </w:rPr>
            </w:pPr>
            <w:r w:rsidRPr="00D05BE3">
              <w:rPr>
                <w:rFonts w:ascii="Times New Roman" w:eastAsia="Times New Roman" w:hAnsi="Times New Roman" w:cs="Times New Roman"/>
                <w:color w:val="000000"/>
                <w:w w:val="97"/>
                <w:sz w:val="20"/>
                <w:szCs w:val="20"/>
              </w:rPr>
              <w:t>10</w:t>
            </w:r>
          </w:p>
        </w:tc>
        <w:tc>
          <w:tcPr>
            <w:tcW w:w="10018"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D05BE3" w:rsidRDefault="003F6D8B">
            <w:pPr>
              <w:rPr>
                <w:rFonts w:ascii="Times New Roman" w:hAnsi="Times New Roman" w:cs="Times New Roman"/>
                <w:sz w:val="20"/>
                <w:szCs w:val="20"/>
              </w:rPr>
            </w:pPr>
          </w:p>
        </w:tc>
      </w:tr>
    </w:tbl>
    <w:p w:rsidR="003F6D8B" w:rsidRPr="00D05BE3" w:rsidRDefault="003F6D8B">
      <w:pPr>
        <w:autoSpaceDE w:val="0"/>
        <w:autoSpaceDN w:val="0"/>
        <w:spacing w:after="0" w:line="14" w:lineRule="exact"/>
        <w:rPr>
          <w:rFonts w:ascii="Times New Roman" w:hAnsi="Times New Roman" w:cs="Times New Roman"/>
          <w:sz w:val="20"/>
          <w:szCs w:val="20"/>
        </w:rPr>
      </w:pPr>
    </w:p>
    <w:p w:rsidR="003F6D8B" w:rsidRDefault="003F6D8B">
      <w:pPr>
        <w:sectPr w:rsidR="003F6D8B">
          <w:pgSz w:w="16840" w:h="11900"/>
          <w:pgMar w:top="282" w:right="640" w:bottom="784" w:left="666" w:header="720" w:footer="720" w:gutter="0"/>
          <w:cols w:space="720" w:equalWidth="0">
            <w:col w:w="15534" w:space="0"/>
          </w:cols>
          <w:docGrid w:linePitch="360"/>
        </w:sectPr>
      </w:pPr>
    </w:p>
    <w:p w:rsidR="003F6D8B" w:rsidRDefault="003F6D8B">
      <w:pPr>
        <w:autoSpaceDE w:val="0"/>
        <w:autoSpaceDN w:val="0"/>
        <w:spacing w:after="78" w:line="220" w:lineRule="exact"/>
      </w:pPr>
    </w:p>
    <w:p w:rsidR="003F6D8B" w:rsidRDefault="00637ABD">
      <w:pPr>
        <w:autoSpaceDE w:val="0"/>
        <w:autoSpaceDN w:val="0"/>
        <w:spacing w:after="320"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firstRow="1" w:lastRow="0" w:firstColumn="1" w:lastColumn="0" w:noHBand="0" w:noVBand="1"/>
      </w:tblPr>
      <w:tblGrid>
        <w:gridCol w:w="504"/>
        <w:gridCol w:w="4173"/>
        <w:gridCol w:w="1134"/>
        <w:gridCol w:w="1276"/>
        <w:gridCol w:w="1417"/>
        <w:gridCol w:w="709"/>
        <w:gridCol w:w="1339"/>
      </w:tblGrid>
      <w:tr w:rsidR="003F6D8B" w:rsidTr="00063361">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417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3827"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70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339"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62" w:lineRule="auto"/>
              <w:ind w:left="72" w:right="144"/>
            </w:pPr>
            <w:r>
              <w:rPr>
                <w:rFonts w:ascii="Times New Roman" w:eastAsia="Times New Roman" w:hAnsi="Times New Roman"/>
                <w:b/>
                <w:color w:val="000000"/>
                <w:sz w:val="24"/>
              </w:rPr>
              <w:t>Виды, формы контроля</w:t>
            </w:r>
          </w:p>
        </w:tc>
      </w:tr>
      <w:tr w:rsidR="003F6D8B" w:rsidTr="00063361">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Pr>
          <w:p w:rsidR="003F6D8B" w:rsidRDefault="003F6D8B"/>
        </w:tc>
        <w:tc>
          <w:tcPr>
            <w:tcW w:w="4173" w:type="dxa"/>
            <w:vMerge/>
            <w:tcBorders>
              <w:top w:val="single" w:sz="4" w:space="0" w:color="000000"/>
              <w:left w:val="single" w:sz="4" w:space="0" w:color="000000"/>
              <w:bottom w:val="single" w:sz="4" w:space="0" w:color="000000"/>
              <w:right w:val="single" w:sz="4" w:space="0" w:color="000000"/>
            </w:tcBorders>
          </w:tcPr>
          <w:p w:rsidR="003F6D8B" w:rsidRDefault="003F6D8B"/>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Default="00637ABD">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709" w:type="dxa"/>
            <w:vMerge/>
            <w:tcBorders>
              <w:top w:val="single" w:sz="4" w:space="0" w:color="000000"/>
              <w:left w:val="single" w:sz="4" w:space="0" w:color="000000"/>
              <w:bottom w:val="single" w:sz="4" w:space="0" w:color="000000"/>
              <w:right w:val="single" w:sz="4" w:space="0" w:color="000000"/>
            </w:tcBorders>
          </w:tcPr>
          <w:p w:rsidR="003F6D8B" w:rsidRDefault="003F6D8B"/>
        </w:tc>
        <w:tc>
          <w:tcPr>
            <w:tcW w:w="1339" w:type="dxa"/>
            <w:vMerge/>
            <w:tcBorders>
              <w:top w:val="single" w:sz="4" w:space="0" w:color="000000"/>
              <w:left w:val="single" w:sz="4" w:space="0" w:color="000000"/>
              <w:bottom w:val="single" w:sz="4" w:space="0" w:color="000000"/>
              <w:right w:val="single" w:sz="4" w:space="0" w:color="000000"/>
            </w:tcBorders>
          </w:tcPr>
          <w:p w:rsidR="003F6D8B" w:rsidRDefault="003F6D8B"/>
        </w:tc>
      </w:tr>
      <w:tr w:rsidR="003F6D8B" w:rsidRPr="00063361" w:rsidTr="00063361">
        <w:trPr>
          <w:trHeight w:hRule="exact" w:val="161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Понятие о жизни.</w:t>
            </w:r>
          </w:p>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 xml:space="preserve">Признаки живого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(клеточное строение, </w:t>
            </w:r>
            <w:r w:rsidRPr="00063361">
              <w:rPr>
                <w:rFonts w:ascii="Times New Roman" w:hAnsi="Times New Roman" w:cs="Times New Roman"/>
                <w:lang w:val="ru-RU"/>
              </w:rPr>
              <w:br/>
              <w:t xml:space="preserve">питание, дыхание,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выделение, рост и др.) </w:t>
            </w:r>
            <w:r w:rsidRPr="00063361">
              <w:rPr>
                <w:rFonts w:ascii="Times New Roman" w:hAnsi="Times New Roman" w:cs="Times New Roman"/>
                <w:lang w:val="ru-RU"/>
              </w:rPr>
              <w:br/>
              <w:t>Объекты живой и неживой природы, их сравнение.</w:t>
            </w:r>
          </w:p>
          <w:p w:rsidR="003F6D8B" w:rsidRPr="00063361" w:rsidRDefault="00637ABD" w:rsidP="00063361">
            <w:pPr>
              <w:pStyle w:val="a9"/>
              <w:rPr>
                <w:rFonts w:ascii="Times New Roman" w:hAnsi="Times New Roman" w:cs="Times New Roman"/>
                <w:lang w:val="ru-RU"/>
              </w:rPr>
            </w:pPr>
            <w:proofErr w:type="gramStart"/>
            <w:r w:rsidRPr="00063361">
              <w:rPr>
                <w:rFonts w:ascii="Times New Roman" w:hAnsi="Times New Roman" w:cs="Times New Roman"/>
                <w:lang w:val="ru-RU"/>
              </w:rPr>
              <w:t>Живая</w:t>
            </w:r>
            <w:proofErr w:type="gramEnd"/>
            <w:r w:rsidRPr="00063361">
              <w:rPr>
                <w:rFonts w:ascii="Times New Roman" w:hAnsi="Times New Roman" w:cs="Times New Roman"/>
                <w:lang w:val="ru-RU"/>
              </w:rPr>
              <w:t xml:space="preserve"> и неживая природа-единое целое.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r w:rsidRPr="00063361">
              <w:rPr>
                <w:rFonts w:ascii="Times New Roman" w:hAnsi="Times New Roman" w:cs="Times New Roman"/>
                <w:lang w:val="ru-RU"/>
              </w:rPr>
              <w:t>3</w:t>
            </w:r>
            <w:r w:rsidRPr="00063361">
              <w:rPr>
                <w:rFonts w:ascii="Times New Roman" w:hAnsi="Times New Roman" w:cs="Times New Roman"/>
              </w:rPr>
              <w:t>.09.2022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063361">
        <w:trPr>
          <w:trHeight w:hRule="exact" w:val="283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 xml:space="preserve">Биология - система наук о живой природе. </w:t>
            </w:r>
            <w:proofErr w:type="gramStart"/>
            <w:r w:rsidRPr="00063361">
              <w:rPr>
                <w:rFonts w:ascii="Times New Roman" w:hAnsi="Times New Roman" w:cs="Times New Roman"/>
                <w:lang w:val="ru-RU"/>
              </w:rPr>
              <w:t xml:space="preserve">Основные разделы биологии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(ботаника, зоология,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экология, цитология, </w:t>
            </w:r>
            <w:r w:rsidRPr="00063361">
              <w:rPr>
                <w:rFonts w:ascii="Times New Roman" w:hAnsi="Times New Roman" w:cs="Times New Roman"/>
                <w:lang w:val="ru-RU"/>
              </w:rPr>
              <w:br/>
              <w:t xml:space="preserve">анатомия, физиология и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др.) Профессии, связанные с биологией: врач, </w:t>
            </w:r>
            <w:r w:rsidR="00063361">
              <w:rPr>
                <w:rFonts w:ascii="Times New Roman" w:hAnsi="Times New Roman" w:cs="Times New Roman"/>
                <w:lang w:val="ru-RU"/>
              </w:rPr>
              <w:t xml:space="preserve"> </w:t>
            </w:r>
            <w:r w:rsidRPr="00063361">
              <w:rPr>
                <w:rFonts w:ascii="Times New Roman" w:hAnsi="Times New Roman" w:cs="Times New Roman"/>
                <w:lang w:val="ru-RU"/>
              </w:rPr>
              <w:t>ветеринар, психолог, агроном, животновод и др.</w:t>
            </w:r>
            <w:proofErr w:type="gramEnd"/>
          </w:p>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 xml:space="preserve">(4-5)  Связь биологии с другими науками </w:t>
            </w:r>
            <w:r w:rsidRPr="00063361">
              <w:rPr>
                <w:rFonts w:ascii="Times New Roman" w:hAnsi="Times New Roman" w:cs="Times New Roman"/>
                <w:lang w:val="ru-RU"/>
              </w:rPr>
              <w:br/>
              <w:t>(м</w:t>
            </w:r>
            <w:r w:rsidR="00063361">
              <w:rPr>
                <w:rFonts w:ascii="Times New Roman" w:hAnsi="Times New Roman" w:cs="Times New Roman"/>
                <w:lang w:val="ru-RU"/>
              </w:rPr>
              <w:t xml:space="preserve">атематика, география и </w:t>
            </w:r>
            <w:proofErr w:type="spellStart"/>
            <w:proofErr w:type="gramStart"/>
            <w:r w:rsidR="00063361">
              <w:rPr>
                <w:rFonts w:ascii="Times New Roman" w:hAnsi="Times New Roman" w:cs="Times New Roman"/>
                <w:lang w:val="ru-RU"/>
              </w:rPr>
              <w:t>др</w:t>
            </w:r>
            <w:proofErr w:type="spellEnd"/>
            <w:proofErr w:type="gramEnd"/>
            <w:r w:rsidR="00063361">
              <w:rPr>
                <w:rFonts w:ascii="Times New Roman" w:hAnsi="Times New Roman" w:cs="Times New Roman"/>
                <w:lang w:val="ru-RU"/>
              </w:rPr>
              <w:t xml:space="preserve">) Роль </w:t>
            </w:r>
            <w:r w:rsidRPr="00063361">
              <w:rPr>
                <w:rFonts w:ascii="Times New Roman" w:hAnsi="Times New Roman" w:cs="Times New Roman"/>
                <w:lang w:val="ru-RU"/>
              </w:rPr>
              <w:t xml:space="preserve">биологии в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познании окружающего мира и практической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деятельности </w:t>
            </w:r>
            <w:r w:rsidR="00063361">
              <w:rPr>
                <w:rFonts w:ascii="Times New Roman" w:hAnsi="Times New Roman" w:cs="Times New Roman"/>
                <w:lang w:val="ru-RU"/>
              </w:rPr>
              <w:t xml:space="preserve"> </w:t>
            </w:r>
            <w:r w:rsidRPr="00063361">
              <w:rPr>
                <w:rFonts w:ascii="Times New Roman" w:hAnsi="Times New Roman" w:cs="Times New Roman"/>
                <w:lang w:val="ru-RU"/>
              </w:rPr>
              <w:t xml:space="preserve">современного человека. </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r w:rsidRPr="00063361">
              <w:rPr>
                <w:rFonts w:ascii="Times New Roman" w:hAnsi="Times New Roman" w:cs="Times New Roman"/>
                <w:lang w:val="ru-RU"/>
              </w:rPr>
              <w:t>0</w:t>
            </w:r>
            <w:r w:rsidRPr="00063361">
              <w:rPr>
                <w:rFonts w:ascii="Times New Roman" w:hAnsi="Times New Roman" w:cs="Times New Roman"/>
              </w:rPr>
              <w:t>.09.2022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635A7F">
        <w:trPr>
          <w:trHeight w:hRule="exact" w:val="12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3.</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Кабинет биологии.</w:t>
            </w:r>
          </w:p>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 xml:space="preserve">Правила поведения и работы в кабинеты с биологическими </w:t>
            </w:r>
            <w:r w:rsidRPr="00063361">
              <w:rPr>
                <w:rFonts w:ascii="Times New Roman" w:hAnsi="Times New Roman" w:cs="Times New Roman"/>
                <w:lang w:val="ru-RU"/>
              </w:rPr>
              <w:br/>
              <w:t xml:space="preserve">приборами и </w:t>
            </w:r>
            <w:r w:rsidRPr="00063361">
              <w:rPr>
                <w:rFonts w:ascii="Times New Roman" w:hAnsi="Times New Roman" w:cs="Times New Roman"/>
                <w:lang w:val="ru-RU"/>
              </w:rPr>
              <w:br/>
              <w:t>инструментами.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r w:rsidRPr="00063361">
              <w:rPr>
                <w:rFonts w:ascii="Times New Roman" w:hAnsi="Times New Roman" w:cs="Times New Roman"/>
                <w:lang w:val="ru-RU"/>
              </w:rPr>
              <w:t>7</w:t>
            </w:r>
            <w:r w:rsidR="00A43866" w:rsidRPr="00063361">
              <w:rPr>
                <w:rFonts w:ascii="Times New Roman" w:hAnsi="Times New Roman" w:cs="Times New Roman"/>
                <w:lang w:val="ru-RU"/>
              </w:rPr>
              <w:t>.</w:t>
            </w:r>
            <w:r w:rsidRPr="00063361">
              <w:rPr>
                <w:rFonts w:ascii="Times New Roman" w:hAnsi="Times New Roman" w:cs="Times New Roman"/>
              </w:rPr>
              <w:t>09.2022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Устный опрос;</w:t>
            </w:r>
          </w:p>
        </w:tc>
      </w:tr>
      <w:tr w:rsidR="00635A7F" w:rsidRPr="003377AC" w:rsidTr="00635A7F">
        <w:trPr>
          <w:trHeight w:hRule="exact" w:val="12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4.</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Биологические термины, понятия, символы.</w:t>
            </w:r>
          </w:p>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 xml:space="preserve">Источники биологических знаний: наблюдение, </w:t>
            </w:r>
            <w:r w:rsidRPr="00063361">
              <w:rPr>
                <w:rFonts w:ascii="Times New Roman" w:hAnsi="Times New Roman" w:cs="Times New Roman"/>
                <w:lang w:val="ru-RU"/>
              </w:rPr>
              <w:br/>
              <w:t>эксперимент и теория.</w:t>
            </w:r>
          </w:p>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 xml:space="preserve">Поиск информации с </w:t>
            </w:r>
            <w:r w:rsidRPr="00063361">
              <w:rPr>
                <w:rFonts w:ascii="Times New Roman" w:hAnsi="Times New Roman" w:cs="Times New Roman"/>
                <w:lang w:val="ru-RU"/>
              </w:rPr>
              <w:br/>
              <w:t xml:space="preserve">использованием </w:t>
            </w:r>
            <w:r w:rsidRPr="00063361">
              <w:rPr>
                <w:rFonts w:ascii="Times New Roman" w:hAnsi="Times New Roman" w:cs="Times New Roman"/>
                <w:lang w:val="ru-RU"/>
              </w:rPr>
              <w:br/>
              <w:t xml:space="preserve">различных источников (научно-популярная </w:t>
            </w:r>
            <w:r w:rsidRPr="00063361">
              <w:rPr>
                <w:rFonts w:ascii="Times New Roman" w:hAnsi="Times New Roman" w:cs="Times New Roman"/>
                <w:lang w:val="ru-RU"/>
              </w:rPr>
              <w:br/>
              <w:t xml:space="preserve">литература, </w:t>
            </w:r>
            <w:r w:rsidRPr="00063361">
              <w:rPr>
                <w:rFonts w:ascii="Times New Roman" w:hAnsi="Times New Roman" w:cs="Times New Roman"/>
                <w:lang w:val="ru-RU"/>
              </w:rPr>
              <w:br/>
              <w:t>справочники, Интернет)</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2</w:t>
            </w:r>
            <w:r w:rsidRPr="00063361">
              <w:rPr>
                <w:rFonts w:ascii="Times New Roman" w:hAnsi="Times New Roman" w:cs="Times New Roman"/>
                <w:lang w:val="ru-RU"/>
              </w:rPr>
              <w:t>4</w:t>
            </w:r>
            <w:r w:rsidRPr="00063361">
              <w:rPr>
                <w:rFonts w:ascii="Times New Roman" w:hAnsi="Times New Roman" w:cs="Times New Roman"/>
              </w:rPr>
              <w:t>.09.2022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 xml:space="preserve">Самооценка с </w:t>
            </w:r>
            <w:r w:rsidRPr="00063361">
              <w:rPr>
                <w:rFonts w:ascii="Times New Roman" w:hAnsi="Times New Roman" w:cs="Times New Roman"/>
                <w:lang w:val="ru-RU"/>
              </w:rPr>
              <w:br/>
              <w:t>использованием</w:t>
            </w:r>
            <w:r>
              <w:rPr>
                <w:rFonts w:ascii="Times New Roman" w:hAnsi="Times New Roman" w:cs="Times New Roman"/>
                <w:lang w:val="ru-RU"/>
              </w:rPr>
              <w:t xml:space="preserve"> </w:t>
            </w:r>
            <w:r w:rsidRPr="00063361">
              <w:rPr>
                <w:rFonts w:ascii="Times New Roman" w:hAnsi="Times New Roman" w:cs="Times New Roman"/>
                <w:lang w:val="ru-RU"/>
              </w:rPr>
              <w:t xml:space="preserve">«Оценочного </w:t>
            </w:r>
            <w:r w:rsidRPr="00063361">
              <w:rPr>
                <w:rFonts w:ascii="Times New Roman" w:hAnsi="Times New Roman" w:cs="Times New Roman"/>
                <w:lang w:val="ru-RU"/>
              </w:rPr>
              <w:br/>
              <w:t>листа»;</w:t>
            </w:r>
          </w:p>
        </w:tc>
      </w:tr>
      <w:tr w:rsidR="00635A7F" w:rsidRPr="00635A7F" w:rsidTr="00635A7F">
        <w:trPr>
          <w:trHeight w:hRule="exact" w:val="95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5.</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Научные методы изучения живой   природы: наблюдение,  эксперимент, описание, </w:t>
            </w:r>
            <w:r w:rsidRPr="00063361">
              <w:rPr>
                <w:rFonts w:ascii="Times New Roman" w:hAnsi="Times New Roman" w:cs="Times New Roman"/>
                <w:lang w:val="ru-RU"/>
              </w:rPr>
              <w:t>измерение, классификация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r w:rsidRPr="00063361">
              <w:rPr>
                <w:rFonts w:ascii="Times New Roman" w:hAnsi="Times New Roman" w:cs="Times New Roman"/>
                <w:lang w:val="ru-RU"/>
              </w:rPr>
              <w:t>1</w:t>
            </w:r>
            <w:r w:rsidRPr="00063361">
              <w:rPr>
                <w:rFonts w:ascii="Times New Roman" w:hAnsi="Times New Roman" w:cs="Times New Roman"/>
              </w:rPr>
              <w:t>.10.2022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Устный опрос;</w:t>
            </w:r>
          </w:p>
        </w:tc>
      </w:tr>
      <w:tr w:rsidR="00635A7F" w:rsidRPr="00635A7F" w:rsidTr="00635A7F">
        <w:trPr>
          <w:trHeight w:hRule="exact" w:val="12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6.</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 xml:space="preserve">Устройство </w:t>
            </w:r>
            <w:r w:rsidRPr="00063361">
              <w:rPr>
                <w:rFonts w:ascii="Times New Roman" w:hAnsi="Times New Roman" w:cs="Times New Roman"/>
                <w:lang w:val="ru-RU"/>
              </w:rPr>
              <w:br/>
              <w:t>увеличительных приборов: лупы и микроскопа.</w:t>
            </w:r>
          </w:p>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Правила работы с увеличительными приборами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lang w:val="ru-RU"/>
              </w:rPr>
              <w:t>08</w:t>
            </w:r>
            <w:r w:rsidRPr="00063361">
              <w:rPr>
                <w:rFonts w:ascii="Times New Roman" w:hAnsi="Times New Roman" w:cs="Times New Roman"/>
              </w:rPr>
              <w:t>.10.2022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Практическая работа;</w:t>
            </w:r>
          </w:p>
        </w:tc>
      </w:tr>
      <w:tr w:rsidR="00635A7F" w:rsidRPr="00635A7F" w:rsidTr="00635A7F">
        <w:trPr>
          <w:trHeight w:hRule="exact" w:val="5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7.</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Наблюдение и  </w:t>
            </w:r>
            <w:r w:rsidRPr="00063361">
              <w:rPr>
                <w:rFonts w:ascii="Times New Roman" w:hAnsi="Times New Roman" w:cs="Times New Roman"/>
                <w:lang w:val="ru-RU"/>
              </w:rPr>
              <w:t>эксперимент как ведущие методы биологии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r w:rsidRPr="00063361">
              <w:rPr>
                <w:rFonts w:ascii="Times New Roman" w:hAnsi="Times New Roman" w:cs="Times New Roman"/>
                <w:lang w:val="ru-RU"/>
              </w:rPr>
              <w:t>5</w:t>
            </w:r>
            <w:r w:rsidRPr="00063361">
              <w:rPr>
                <w:rFonts w:ascii="Times New Roman" w:hAnsi="Times New Roman" w:cs="Times New Roman"/>
              </w:rPr>
              <w:t>.10.2022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Устный опрос;</w:t>
            </w:r>
          </w:p>
        </w:tc>
      </w:tr>
      <w:tr w:rsidR="00635A7F" w:rsidRPr="00635A7F" w:rsidTr="00635A7F">
        <w:trPr>
          <w:trHeight w:hRule="exact" w:val="56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8.</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Метод описания в  </w:t>
            </w:r>
            <w:r w:rsidRPr="00063361">
              <w:rPr>
                <w:rFonts w:ascii="Times New Roman" w:hAnsi="Times New Roman" w:cs="Times New Roman"/>
                <w:lang w:val="ru-RU"/>
              </w:rPr>
              <w:t>б</w:t>
            </w:r>
            <w:r>
              <w:rPr>
                <w:rFonts w:ascii="Times New Roman" w:hAnsi="Times New Roman" w:cs="Times New Roman"/>
                <w:lang w:val="ru-RU"/>
              </w:rPr>
              <w:t xml:space="preserve">иологии (наглядный, словесный,  </w:t>
            </w:r>
            <w:r w:rsidRPr="00063361">
              <w:rPr>
                <w:rFonts w:ascii="Times New Roman" w:hAnsi="Times New Roman" w:cs="Times New Roman"/>
                <w:lang w:val="ru-RU"/>
              </w:rPr>
              <w:t>схематический)</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2</w:t>
            </w:r>
            <w:r w:rsidRPr="00063361">
              <w:rPr>
                <w:rFonts w:ascii="Times New Roman" w:hAnsi="Times New Roman" w:cs="Times New Roman"/>
                <w:lang w:val="ru-RU"/>
              </w:rPr>
              <w:t>2</w:t>
            </w:r>
            <w:r w:rsidRPr="00063361">
              <w:rPr>
                <w:rFonts w:ascii="Times New Roman" w:hAnsi="Times New Roman" w:cs="Times New Roman"/>
              </w:rPr>
              <w:t>.10.2022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635A7F" w:rsidRDefault="00635A7F" w:rsidP="00635A7F">
            <w:pPr>
              <w:pStyle w:val="a9"/>
              <w:rPr>
                <w:rFonts w:ascii="Times New Roman" w:hAnsi="Times New Roman" w:cs="Times New Roman"/>
                <w:lang w:val="ru-RU"/>
              </w:rPr>
            </w:pPr>
            <w:proofErr w:type="spellStart"/>
            <w:r>
              <w:rPr>
                <w:rFonts w:ascii="Times New Roman" w:hAnsi="Times New Roman" w:cs="Times New Roman"/>
              </w:rPr>
              <w:t>Тестирование</w:t>
            </w:r>
            <w:proofErr w:type="spellEnd"/>
          </w:p>
        </w:tc>
      </w:tr>
      <w:tr w:rsidR="00635A7F" w:rsidRPr="00635A7F" w:rsidTr="00635A7F">
        <w:trPr>
          <w:trHeight w:hRule="exact" w:val="69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9.</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proofErr w:type="spellStart"/>
            <w:r>
              <w:rPr>
                <w:rFonts w:ascii="Times New Roman" w:hAnsi="Times New Roman" w:cs="Times New Roman"/>
              </w:rPr>
              <w:t>Метод</w:t>
            </w:r>
            <w:proofErr w:type="spellEnd"/>
            <w:r>
              <w:rPr>
                <w:rFonts w:ascii="Times New Roman" w:hAnsi="Times New Roman" w:cs="Times New Roman"/>
              </w:rPr>
              <w:t xml:space="preserve"> </w:t>
            </w:r>
            <w:r>
              <w:rPr>
                <w:rFonts w:ascii="Times New Roman" w:hAnsi="Times New Roman" w:cs="Times New Roman"/>
                <w:lang w:val="ru-RU"/>
              </w:rPr>
              <w:t xml:space="preserve"> </w:t>
            </w:r>
            <w:proofErr w:type="spellStart"/>
            <w:r w:rsidRPr="00063361">
              <w:rPr>
                <w:rFonts w:ascii="Times New Roman" w:hAnsi="Times New Roman" w:cs="Times New Roman"/>
              </w:rPr>
              <w:t>измерения</w:t>
            </w:r>
            <w:proofErr w:type="spellEnd"/>
            <w:r>
              <w:rPr>
                <w:rFonts w:ascii="Times New Roman" w:hAnsi="Times New Roman" w:cs="Times New Roman"/>
                <w:lang w:val="ru-RU"/>
              </w:rPr>
              <w:t xml:space="preserve"> </w:t>
            </w:r>
            <w:r w:rsidRPr="00063361">
              <w:rPr>
                <w:rFonts w:ascii="Times New Roman" w:hAnsi="Times New Roman" w:cs="Times New Roman"/>
              </w:rPr>
              <w:t>(</w:t>
            </w:r>
            <w:proofErr w:type="spellStart"/>
            <w:r w:rsidRPr="00063361">
              <w:rPr>
                <w:rFonts w:ascii="Times New Roman" w:hAnsi="Times New Roman" w:cs="Times New Roman"/>
              </w:rPr>
              <w:t>инструменты</w:t>
            </w:r>
            <w:proofErr w:type="spellEnd"/>
            <w:r w:rsidRPr="00063361">
              <w:rPr>
                <w:rFonts w:ascii="Times New Roman" w:hAnsi="Times New Roman" w:cs="Times New Roman"/>
              </w:rPr>
              <w:t xml:space="preserve"> </w:t>
            </w:r>
            <w:proofErr w:type="spellStart"/>
            <w:r w:rsidRPr="00063361">
              <w:rPr>
                <w:rFonts w:ascii="Times New Roman" w:hAnsi="Times New Roman" w:cs="Times New Roman"/>
              </w:rPr>
              <w:t>измерения</w:t>
            </w:r>
            <w:proofErr w:type="spellEnd"/>
            <w:r w:rsidRPr="00063361">
              <w:rPr>
                <w:rFonts w:ascii="Times New Roman" w:hAnsi="Times New Roman" w:cs="Times New Roman"/>
              </w:rPr>
              <w:t>)</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lang w:val="ru-RU"/>
              </w:rPr>
              <w:t>12</w:t>
            </w:r>
            <w:r w:rsidRPr="00063361">
              <w:rPr>
                <w:rFonts w:ascii="Times New Roman" w:hAnsi="Times New Roman" w:cs="Times New Roman"/>
              </w:rPr>
              <w:t>.1</w:t>
            </w:r>
            <w:r w:rsidRPr="00063361">
              <w:rPr>
                <w:rFonts w:ascii="Times New Roman" w:hAnsi="Times New Roman" w:cs="Times New Roman"/>
                <w:lang w:val="ru-RU"/>
              </w:rPr>
              <w:t>1</w:t>
            </w:r>
            <w:r w:rsidRPr="00063361">
              <w:rPr>
                <w:rFonts w:ascii="Times New Roman" w:hAnsi="Times New Roman" w:cs="Times New Roman"/>
              </w:rPr>
              <w:t>.2022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Устный опрос;</w:t>
            </w:r>
          </w:p>
        </w:tc>
      </w:tr>
      <w:tr w:rsidR="00635A7F" w:rsidRPr="00635A7F" w:rsidTr="00635A7F">
        <w:trPr>
          <w:trHeight w:hRule="exact" w:val="57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10.</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Метод классификации организмо</w:t>
            </w:r>
            <w:r>
              <w:rPr>
                <w:rFonts w:ascii="Times New Roman" w:hAnsi="Times New Roman" w:cs="Times New Roman"/>
                <w:lang w:val="ru-RU"/>
              </w:rPr>
              <w:t xml:space="preserve">в, применение двойных названий  </w:t>
            </w:r>
            <w:r w:rsidRPr="00063361">
              <w:rPr>
                <w:rFonts w:ascii="Times New Roman" w:hAnsi="Times New Roman" w:cs="Times New Roman"/>
                <w:lang w:val="ru-RU"/>
              </w:rPr>
              <w:t>организмов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r w:rsidRPr="00063361">
              <w:rPr>
                <w:rFonts w:ascii="Times New Roman" w:hAnsi="Times New Roman" w:cs="Times New Roman"/>
                <w:lang w:val="ru-RU"/>
              </w:rPr>
              <w:t>9</w:t>
            </w:r>
            <w:r w:rsidRPr="00063361">
              <w:rPr>
                <w:rFonts w:ascii="Times New Roman" w:hAnsi="Times New Roman" w:cs="Times New Roman"/>
              </w:rPr>
              <w:t xml:space="preserve">.11.2022 </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 xml:space="preserve"> Устный опрос;</w:t>
            </w:r>
          </w:p>
        </w:tc>
      </w:tr>
      <w:tr w:rsidR="00635A7F" w:rsidRPr="00635A7F" w:rsidTr="00635A7F">
        <w:trPr>
          <w:trHeight w:hRule="exact" w:val="55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11.</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Метод классификации организмо</w:t>
            </w:r>
            <w:r>
              <w:rPr>
                <w:rFonts w:ascii="Times New Roman" w:hAnsi="Times New Roman" w:cs="Times New Roman"/>
                <w:lang w:val="ru-RU"/>
              </w:rPr>
              <w:t xml:space="preserve">в, применение двойных названий  </w:t>
            </w:r>
            <w:r w:rsidRPr="00063361">
              <w:rPr>
                <w:rFonts w:ascii="Times New Roman" w:hAnsi="Times New Roman" w:cs="Times New Roman"/>
                <w:lang w:val="ru-RU"/>
              </w:rPr>
              <w:t>организмов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2</w:t>
            </w:r>
            <w:r w:rsidRPr="00063361">
              <w:rPr>
                <w:rFonts w:ascii="Times New Roman" w:hAnsi="Times New Roman" w:cs="Times New Roman"/>
                <w:lang w:val="ru-RU"/>
              </w:rPr>
              <w:t>6</w:t>
            </w:r>
            <w:r w:rsidRPr="00063361">
              <w:rPr>
                <w:rFonts w:ascii="Times New Roman" w:hAnsi="Times New Roman" w:cs="Times New Roman"/>
              </w:rPr>
              <w:t xml:space="preserve">.11.2022 </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635A7F" w:rsidRDefault="00635A7F" w:rsidP="00635A7F">
            <w:pPr>
              <w:pStyle w:val="a9"/>
              <w:rPr>
                <w:rFonts w:ascii="Times New Roman" w:hAnsi="Times New Roman" w:cs="Times New Roman"/>
                <w:lang w:val="ru-RU"/>
              </w:rPr>
            </w:pPr>
            <w:r>
              <w:rPr>
                <w:rFonts w:ascii="Times New Roman" w:hAnsi="Times New Roman" w:cs="Times New Roman"/>
              </w:rPr>
              <w:t xml:space="preserve"> </w:t>
            </w:r>
            <w:proofErr w:type="spellStart"/>
            <w:r>
              <w:rPr>
                <w:rFonts w:ascii="Times New Roman" w:hAnsi="Times New Roman" w:cs="Times New Roman"/>
              </w:rPr>
              <w:t>Тестирование</w:t>
            </w:r>
            <w:proofErr w:type="spellEnd"/>
          </w:p>
        </w:tc>
      </w:tr>
      <w:tr w:rsidR="00635A7F" w:rsidRPr="00635A7F" w:rsidTr="00635A7F">
        <w:trPr>
          <w:trHeight w:hRule="exact" w:val="55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12.</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Клетка и её  </w:t>
            </w:r>
            <w:r w:rsidRPr="00063361">
              <w:rPr>
                <w:rFonts w:ascii="Times New Roman" w:hAnsi="Times New Roman" w:cs="Times New Roman"/>
                <w:lang w:val="ru-RU"/>
              </w:rPr>
              <w:t>открытие.</w:t>
            </w:r>
            <w:r>
              <w:rPr>
                <w:rFonts w:ascii="Times New Roman" w:hAnsi="Times New Roman" w:cs="Times New Roman"/>
                <w:lang w:val="ru-RU"/>
              </w:rPr>
              <w:t xml:space="preserve"> </w:t>
            </w:r>
            <w:r w:rsidRPr="00063361">
              <w:rPr>
                <w:rFonts w:ascii="Times New Roman" w:hAnsi="Times New Roman" w:cs="Times New Roman"/>
                <w:lang w:val="ru-RU"/>
              </w:rPr>
              <w:t xml:space="preserve">Цитология </w:t>
            </w:r>
            <w:proofErr w:type="gramStart"/>
            <w:r w:rsidRPr="00063361">
              <w:rPr>
                <w:rFonts w:ascii="Times New Roman" w:hAnsi="Times New Roman" w:cs="Times New Roman"/>
                <w:lang w:val="ru-RU"/>
              </w:rPr>
              <w:t>—н</w:t>
            </w:r>
            <w:proofErr w:type="gramEnd"/>
            <w:r w:rsidRPr="00063361">
              <w:rPr>
                <w:rFonts w:ascii="Times New Roman" w:hAnsi="Times New Roman" w:cs="Times New Roman"/>
                <w:lang w:val="ru-RU"/>
              </w:rPr>
              <w:t>аука о клетке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lang w:val="ru-RU"/>
              </w:rPr>
              <w:t>03</w:t>
            </w:r>
            <w:r w:rsidRPr="00063361">
              <w:rPr>
                <w:rFonts w:ascii="Times New Roman" w:hAnsi="Times New Roman" w:cs="Times New Roman"/>
              </w:rPr>
              <w:t>.1</w:t>
            </w:r>
            <w:r w:rsidRPr="00063361">
              <w:rPr>
                <w:rFonts w:ascii="Times New Roman" w:hAnsi="Times New Roman" w:cs="Times New Roman"/>
                <w:lang w:val="ru-RU"/>
              </w:rPr>
              <w:t>2</w:t>
            </w:r>
            <w:r w:rsidRPr="00063361">
              <w:rPr>
                <w:rFonts w:ascii="Times New Roman" w:hAnsi="Times New Roman" w:cs="Times New Roman"/>
              </w:rPr>
              <w:t>.2022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Устный опрос;</w:t>
            </w:r>
          </w:p>
        </w:tc>
      </w:tr>
      <w:tr w:rsidR="00635A7F" w:rsidRPr="00635A7F" w:rsidTr="00635A7F">
        <w:trPr>
          <w:trHeight w:hRule="exact" w:val="128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lastRenderedPageBreak/>
              <w:t>13.</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Клетка — наименьшая единица строения.</w:t>
            </w:r>
          </w:p>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Строение клетки под  </w:t>
            </w:r>
            <w:r w:rsidRPr="00063361">
              <w:rPr>
                <w:rFonts w:ascii="Times New Roman" w:hAnsi="Times New Roman" w:cs="Times New Roman"/>
                <w:lang w:val="ru-RU"/>
              </w:rPr>
              <w:t xml:space="preserve">световым </w:t>
            </w:r>
            <w:r w:rsidRPr="00063361">
              <w:rPr>
                <w:rFonts w:ascii="Times New Roman" w:hAnsi="Times New Roman" w:cs="Times New Roman"/>
                <w:lang w:val="ru-RU"/>
              </w:rPr>
              <w:br/>
              <w:t>микроскопом:</w:t>
            </w:r>
            <w:r>
              <w:rPr>
                <w:rFonts w:ascii="Times New Roman" w:hAnsi="Times New Roman" w:cs="Times New Roman"/>
                <w:lang w:val="ru-RU"/>
              </w:rPr>
              <w:t xml:space="preserve"> клеточная  оболочка, цитоплазма,  </w:t>
            </w:r>
            <w:r w:rsidRPr="00063361">
              <w:rPr>
                <w:rFonts w:ascii="Times New Roman" w:hAnsi="Times New Roman" w:cs="Times New Roman"/>
                <w:lang w:val="ru-RU"/>
              </w:rPr>
              <w:t>ядро</w:t>
            </w:r>
            <w:proofErr w:type="gramStart"/>
            <w:r w:rsidRPr="00063361">
              <w:rPr>
                <w:rFonts w:ascii="Times New Roman" w:hAnsi="Times New Roman" w:cs="Times New Roman"/>
                <w:lang w:val="ru-RU"/>
              </w:rPr>
              <w:t>.</w:t>
            </w:r>
            <w:proofErr w:type="gramEnd"/>
            <w:r w:rsidRPr="00063361">
              <w:rPr>
                <w:rFonts w:ascii="Times New Roman" w:hAnsi="Times New Roman" w:cs="Times New Roman"/>
                <w:lang w:val="ru-RU"/>
              </w:rPr>
              <w:t xml:space="preserve"> </w:t>
            </w:r>
            <w:proofErr w:type="gramStart"/>
            <w:r w:rsidRPr="00063361">
              <w:rPr>
                <w:rFonts w:ascii="Times New Roman" w:hAnsi="Times New Roman" w:cs="Times New Roman"/>
                <w:lang w:val="ru-RU"/>
              </w:rPr>
              <w:t>и</w:t>
            </w:r>
            <w:proofErr w:type="gramEnd"/>
            <w:r w:rsidRPr="00063361">
              <w:rPr>
                <w:rFonts w:ascii="Times New Roman" w:hAnsi="Times New Roman" w:cs="Times New Roman"/>
                <w:lang w:val="ru-RU"/>
              </w:rPr>
              <w:t xml:space="preserve"> жизнедеятельности организмов.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lang w:val="ru-RU"/>
              </w:rPr>
              <w:t>10</w:t>
            </w:r>
            <w:r w:rsidRPr="00063361">
              <w:rPr>
                <w:rFonts w:ascii="Times New Roman" w:hAnsi="Times New Roman" w:cs="Times New Roman"/>
              </w:rPr>
              <w:t>.12.2022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Практическая работа;</w:t>
            </w:r>
          </w:p>
        </w:tc>
      </w:tr>
      <w:tr w:rsidR="00635A7F" w:rsidRPr="00635A7F" w:rsidTr="00635A7F">
        <w:trPr>
          <w:trHeight w:hRule="exact" w:val="71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14.</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Одноклеточные и  </w:t>
            </w:r>
            <w:r w:rsidRPr="00063361">
              <w:rPr>
                <w:rFonts w:ascii="Times New Roman" w:hAnsi="Times New Roman" w:cs="Times New Roman"/>
                <w:lang w:val="ru-RU"/>
              </w:rPr>
              <w:t xml:space="preserve">многоклеточные </w:t>
            </w:r>
            <w:r w:rsidRPr="00063361">
              <w:rPr>
                <w:rFonts w:ascii="Times New Roman" w:hAnsi="Times New Roman" w:cs="Times New Roman"/>
                <w:lang w:val="ru-RU"/>
              </w:rPr>
              <w:br/>
              <w:t>организмы. Клетки, ткани, органы, системы органов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r w:rsidRPr="00063361">
              <w:rPr>
                <w:rFonts w:ascii="Times New Roman" w:hAnsi="Times New Roman" w:cs="Times New Roman"/>
                <w:lang w:val="ru-RU"/>
              </w:rPr>
              <w:t>7</w:t>
            </w:r>
            <w:r w:rsidRPr="00063361">
              <w:rPr>
                <w:rFonts w:ascii="Times New Roman" w:hAnsi="Times New Roman" w:cs="Times New Roman"/>
              </w:rPr>
              <w:t>.12.2022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635A7F" w:rsidRDefault="00635A7F" w:rsidP="00635A7F">
            <w:pPr>
              <w:pStyle w:val="a9"/>
              <w:rPr>
                <w:rFonts w:ascii="Times New Roman" w:hAnsi="Times New Roman" w:cs="Times New Roman"/>
                <w:lang w:val="ru-RU"/>
              </w:rPr>
            </w:pPr>
            <w:proofErr w:type="spellStart"/>
            <w:r>
              <w:rPr>
                <w:rFonts w:ascii="Times New Roman" w:hAnsi="Times New Roman" w:cs="Times New Roman"/>
              </w:rPr>
              <w:t>Тестирование</w:t>
            </w:r>
            <w:proofErr w:type="spellEnd"/>
          </w:p>
        </w:tc>
      </w:tr>
      <w:tr w:rsidR="00635A7F" w:rsidRPr="00635A7F" w:rsidTr="00635A7F">
        <w:trPr>
          <w:trHeight w:hRule="exact" w:val="112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15.</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Жизнедеятельность  </w:t>
            </w:r>
            <w:r w:rsidRPr="00063361">
              <w:rPr>
                <w:rFonts w:ascii="Times New Roman" w:hAnsi="Times New Roman" w:cs="Times New Roman"/>
                <w:lang w:val="ru-RU"/>
              </w:rPr>
              <w:t xml:space="preserve">организмов. Особенности строения и </w:t>
            </w:r>
            <w:r>
              <w:rPr>
                <w:rFonts w:ascii="Times New Roman" w:hAnsi="Times New Roman" w:cs="Times New Roman"/>
                <w:lang w:val="ru-RU"/>
              </w:rPr>
              <w:t xml:space="preserve">процессов </w:t>
            </w:r>
            <w:r>
              <w:rPr>
                <w:rFonts w:ascii="Times New Roman" w:hAnsi="Times New Roman" w:cs="Times New Roman"/>
                <w:lang w:val="ru-RU"/>
              </w:rPr>
              <w:br/>
              <w:t xml:space="preserve">жизнедеятельности у  </w:t>
            </w:r>
            <w:r w:rsidRPr="00063361">
              <w:rPr>
                <w:rFonts w:ascii="Times New Roman" w:hAnsi="Times New Roman" w:cs="Times New Roman"/>
                <w:lang w:val="ru-RU"/>
              </w:rPr>
              <w:t xml:space="preserve">растений, животных, </w:t>
            </w:r>
            <w:r w:rsidRPr="00063361">
              <w:rPr>
                <w:rFonts w:ascii="Times New Roman" w:hAnsi="Times New Roman" w:cs="Times New Roman"/>
                <w:lang w:val="ru-RU"/>
              </w:rPr>
              <w:br/>
              <w:t>бактерий и грибов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lang w:val="ru-RU"/>
              </w:rPr>
              <w:t>24</w:t>
            </w:r>
            <w:r w:rsidRPr="00063361">
              <w:rPr>
                <w:rFonts w:ascii="Times New Roman" w:hAnsi="Times New Roman" w:cs="Times New Roman"/>
              </w:rPr>
              <w:t>.12.2022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Устный опрос;</w:t>
            </w:r>
          </w:p>
        </w:tc>
      </w:tr>
      <w:tr w:rsidR="00635A7F" w:rsidRPr="00635A7F" w:rsidTr="00635A7F">
        <w:trPr>
          <w:trHeight w:hRule="exact" w:val="128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16.</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 xml:space="preserve">Свойства организмов: питание, дыхание, </w:t>
            </w:r>
            <w:r w:rsidRPr="00063361">
              <w:rPr>
                <w:rFonts w:ascii="Times New Roman" w:hAnsi="Times New Roman" w:cs="Times New Roman"/>
                <w:lang w:val="ru-RU"/>
              </w:rPr>
              <w:br/>
              <w:t>выделение, движение, размнож</w:t>
            </w:r>
            <w:r>
              <w:rPr>
                <w:rFonts w:ascii="Times New Roman" w:hAnsi="Times New Roman" w:cs="Times New Roman"/>
                <w:lang w:val="ru-RU"/>
              </w:rPr>
              <w:t xml:space="preserve">ение, развитие, раздражимость, </w:t>
            </w:r>
            <w:r w:rsidRPr="00063361">
              <w:rPr>
                <w:rFonts w:ascii="Times New Roman" w:hAnsi="Times New Roman" w:cs="Times New Roman"/>
                <w:lang w:val="ru-RU"/>
              </w:rPr>
              <w:t>приспособленность.</w:t>
            </w:r>
          </w:p>
          <w:p w:rsidR="00635A7F" w:rsidRPr="00063361" w:rsidRDefault="00635A7F" w:rsidP="00635A7F">
            <w:pPr>
              <w:pStyle w:val="a9"/>
              <w:rPr>
                <w:rFonts w:ascii="Times New Roman" w:hAnsi="Times New Roman" w:cs="Times New Roman"/>
              </w:rPr>
            </w:pPr>
            <w:proofErr w:type="spellStart"/>
            <w:r w:rsidRPr="00063361">
              <w:rPr>
                <w:rFonts w:ascii="Times New Roman" w:hAnsi="Times New Roman" w:cs="Times New Roman"/>
              </w:rPr>
              <w:t>Организм</w:t>
            </w:r>
            <w:proofErr w:type="spellEnd"/>
            <w:r w:rsidRPr="00063361">
              <w:rPr>
                <w:rFonts w:ascii="Times New Roman" w:hAnsi="Times New Roman" w:cs="Times New Roman"/>
              </w:rPr>
              <w:t xml:space="preserve"> — </w:t>
            </w:r>
            <w:proofErr w:type="spellStart"/>
            <w:r w:rsidRPr="00063361">
              <w:rPr>
                <w:rFonts w:ascii="Times New Roman" w:hAnsi="Times New Roman" w:cs="Times New Roman"/>
              </w:rPr>
              <w:t>единое</w:t>
            </w:r>
            <w:proofErr w:type="spellEnd"/>
            <w:r w:rsidRPr="00063361">
              <w:rPr>
                <w:rFonts w:ascii="Times New Roman" w:hAnsi="Times New Roman" w:cs="Times New Roman"/>
              </w:rPr>
              <w:t xml:space="preserve"> </w:t>
            </w:r>
            <w:proofErr w:type="spellStart"/>
            <w:r w:rsidRPr="00063361">
              <w:rPr>
                <w:rFonts w:ascii="Times New Roman" w:hAnsi="Times New Roman" w:cs="Times New Roman"/>
              </w:rPr>
              <w:t>це</w:t>
            </w:r>
            <w:bookmarkStart w:id="0" w:name="_GoBack"/>
            <w:bookmarkEnd w:id="0"/>
            <w:r w:rsidRPr="00063361">
              <w:rPr>
                <w:rFonts w:ascii="Times New Roman" w:hAnsi="Times New Roman" w:cs="Times New Roman"/>
              </w:rPr>
              <w:t>лое</w:t>
            </w:r>
            <w:proofErr w:type="spellEnd"/>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14.01.2022</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Практическая работа;</w:t>
            </w:r>
          </w:p>
        </w:tc>
      </w:tr>
      <w:tr w:rsidR="00635A7F" w:rsidRPr="00635A7F" w:rsidTr="00635A7F">
        <w:trPr>
          <w:trHeight w:hRule="exact" w:val="212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17.</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proofErr w:type="gramStart"/>
            <w:r w:rsidRPr="00063361">
              <w:rPr>
                <w:rFonts w:ascii="Times New Roman" w:hAnsi="Times New Roman" w:cs="Times New Roman"/>
                <w:lang w:val="ru-RU"/>
              </w:rPr>
              <w:t>Разнообразие</w:t>
            </w:r>
            <w:r>
              <w:rPr>
                <w:rFonts w:ascii="Times New Roman" w:hAnsi="Times New Roman" w:cs="Times New Roman"/>
                <w:lang w:val="ru-RU"/>
              </w:rPr>
              <w:t xml:space="preserve"> организмов и их классификация  </w:t>
            </w:r>
            <w:r w:rsidRPr="00063361">
              <w:rPr>
                <w:rFonts w:ascii="Times New Roman" w:hAnsi="Times New Roman" w:cs="Times New Roman"/>
                <w:lang w:val="ru-RU"/>
              </w:rPr>
              <w:t xml:space="preserve">(таксоны в биологии: </w:t>
            </w:r>
            <w:r w:rsidRPr="00063361">
              <w:rPr>
                <w:rFonts w:ascii="Times New Roman" w:hAnsi="Times New Roman" w:cs="Times New Roman"/>
                <w:lang w:val="ru-RU"/>
              </w:rPr>
              <w:br/>
              <w:t xml:space="preserve">царства, типы (отделы), </w:t>
            </w:r>
            <w:r w:rsidRPr="00063361">
              <w:rPr>
                <w:rFonts w:ascii="Times New Roman" w:hAnsi="Times New Roman" w:cs="Times New Roman"/>
                <w:lang w:val="ru-RU"/>
              </w:rPr>
              <w:br/>
              <w:t>классы, отряды (порядки), семейства, роды, виды.</w:t>
            </w:r>
            <w:proofErr w:type="gramEnd"/>
          </w:p>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 xml:space="preserve">Бактерии и вирусы как формы жизни. Значение бактерий и вирусов в </w:t>
            </w:r>
            <w:r w:rsidRPr="00063361">
              <w:rPr>
                <w:rFonts w:ascii="Times New Roman" w:hAnsi="Times New Roman" w:cs="Times New Roman"/>
                <w:lang w:val="ru-RU"/>
              </w:rPr>
              <w:br/>
              <w:t>природе и для человека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lang w:val="ru-RU"/>
              </w:rPr>
              <w:t>21</w:t>
            </w:r>
            <w:r w:rsidRPr="00063361">
              <w:rPr>
                <w:rFonts w:ascii="Times New Roman" w:hAnsi="Times New Roman" w:cs="Times New Roman"/>
              </w:rPr>
              <w:t>.01.2023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Тестирование;</w:t>
            </w:r>
          </w:p>
        </w:tc>
      </w:tr>
      <w:tr w:rsidR="00635A7F" w:rsidRPr="00635A7F" w:rsidTr="002E43D7">
        <w:trPr>
          <w:trHeight w:hRule="exact" w:val="154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18.</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lang w:val="ru-RU"/>
              </w:rPr>
            </w:pPr>
            <w:r w:rsidRPr="00063361">
              <w:rPr>
                <w:rFonts w:ascii="Times New Roman" w:hAnsi="Times New Roman" w:cs="Times New Roman"/>
                <w:lang w:val="ru-RU"/>
              </w:rPr>
              <w:t>Понятие о среде обитания.</w:t>
            </w:r>
          </w:p>
          <w:p w:rsidR="00635A7F" w:rsidRPr="00063361" w:rsidRDefault="00635A7F" w:rsidP="00635A7F">
            <w:pPr>
              <w:pStyle w:val="a9"/>
              <w:rPr>
                <w:rFonts w:ascii="Times New Roman" w:hAnsi="Times New Roman" w:cs="Times New Roman"/>
                <w:lang w:val="ru-RU"/>
              </w:rPr>
            </w:pPr>
            <w:r>
              <w:rPr>
                <w:rFonts w:ascii="Times New Roman" w:hAnsi="Times New Roman" w:cs="Times New Roman"/>
                <w:lang w:val="ru-RU"/>
              </w:rPr>
              <w:t xml:space="preserve">Водная,  наземно-воздушная, </w:t>
            </w:r>
            <w:r>
              <w:rPr>
                <w:rFonts w:ascii="Times New Roman" w:hAnsi="Times New Roman" w:cs="Times New Roman"/>
                <w:lang w:val="ru-RU"/>
              </w:rPr>
              <w:br/>
              <w:t xml:space="preserve">почвенная,  </w:t>
            </w:r>
            <w:r w:rsidRPr="00063361">
              <w:rPr>
                <w:rFonts w:ascii="Times New Roman" w:hAnsi="Times New Roman" w:cs="Times New Roman"/>
                <w:lang w:val="ru-RU"/>
              </w:rPr>
              <w:t>внутри</w:t>
            </w:r>
            <w:r>
              <w:rPr>
                <w:rFonts w:ascii="Times New Roman" w:hAnsi="Times New Roman" w:cs="Times New Roman"/>
                <w:lang w:val="ru-RU"/>
              </w:rPr>
              <w:t xml:space="preserve"> </w:t>
            </w:r>
            <w:r w:rsidRPr="00063361">
              <w:rPr>
                <w:rFonts w:ascii="Times New Roman" w:hAnsi="Times New Roman" w:cs="Times New Roman"/>
                <w:lang w:val="ru-RU"/>
              </w:rPr>
              <w:t>организменная среды обитания.</w:t>
            </w:r>
          </w:p>
          <w:p w:rsidR="00635A7F" w:rsidRPr="00063361" w:rsidRDefault="002E43D7" w:rsidP="00635A7F">
            <w:pPr>
              <w:pStyle w:val="a9"/>
              <w:rPr>
                <w:rFonts w:ascii="Times New Roman" w:hAnsi="Times New Roman" w:cs="Times New Roman"/>
                <w:lang w:val="ru-RU"/>
              </w:rPr>
            </w:pPr>
            <w:r>
              <w:rPr>
                <w:rFonts w:ascii="Times New Roman" w:hAnsi="Times New Roman" w:cs="Times New Roman"/>
                <w:lang w:val="ru-RU"/>
              </w:rPr>
              <w:t xml:space="preserve">Представители сред  обитания. Особенности  </w:t>
            </w:r>
            <w:r w:rsidR="00635A7F" w:rsidRPr="00063361">
              <w:rPr>
                <w:rFonts w:ascii="Times New Roman" w:hAnsi="Times New Roman" w:cs="Times New Roman"/>
                <w:lang w:val="ru-RU"/>
              </w:rPr>
              <w:t>сред обитания организмов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lang w:val="ru-RU"/>
              </w:rPr>
              <w:t>28</w:t>
            </w:r>
            <w:r w:rsidRPr="00063361">
              <w:rPr>
                <w:rFonts w:ascii="Times New Roman" w:hAnsi="Times New Roman" w:cs="Times New Roman"/>
              </w:rPr>
              <w:t>.01.2023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635A7F" w:rsidRPr="00063361" w:rsidRDefault="00635A7F" w:rsidP="00635A7F">
            <w:pPr>
              <w:pStyle w:val="a9"/>
              <w:rPr>
                <w:rFonts w:ascii="Times New Roman" w:hAnsi="Times New Roman" w:cs="Times New Roman"/>
              </w:rPr>
            </w:pPr>
            <w:r w:rsidRPr="00063361">
              <w:rPr>
                <w:rFonts w:ascii="Times New Roman" w:hAnsi="Times New Roman" w:cs="Times New Roman"/>
              </w:rPr>
              <w:t>Устный опрос;</w:t>
            </w:r>
          </w:p>
        </w:tc>
      </w:tr>
      <w:tr w:rsidR="002E43D7" w:rsidRPr="00635A7F" w:rsidTr="002E43D7">
        <w:trPr>
          <w:trHeight w:hRule="exact" w:val="15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B45C2">
            <w:pPr>
              <w:pStyle w:val="a9"/>
              <w:rPr>
                <w:rFonts w:ascii="Times New Roman" w:hAnsi="Times New Roman" w:cs="Times New Roman"/>
              </w:rPr>
            </w:pPr>
            <w:r w:rsidRPr="00063361">
              <w:rPr>
                <w:rFonts w:ascii="Times New Roman" w:hAnsi="Times New Roman" w:cs="Times New Roman"/>
              </w:rPr>
              <w:t>19.</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B45C2">
            <w:pPr>
              <w:pStyle w:val="a9"/>
              <w:rPr>
                <w:rFonts w:ascii="Times New Roman" w:hAnsi="Times New Roman" w:cs="Times New Roman"/>
                <w:lang w:val="ru-RU"/>
              </w:rPr>
            </w:pPr>
            <w:r w:rsidRPr="00063361">
              <w:rPr>
                <w:rFonts w:ascii="Times New Roman" w:hAnsi="Times New Roman" w:cs="Times New Roman"/>
                <w:lang w:val="ru-RU"/>
              </w:rPr>
              <w:t>Понятие о среде обитания.</w:t>
            </w:r>
          </w:p>
          <w:p w:rsidR="002E43D7" w:rsidRPr="00063361" w:rsidRDefault="002E43D7" w:rsidP="005B45C2">
            <w:pPr>
              <w:pStyle w:val="a9"/>
              <w:rPr>
                <w:rFonts w:ascii="Times New Roman" w:hAnsi="Times New Roman" w:cs="Times New Roman"/>
                <w:lang w:val="ru-RU"/>
              </w:rPr>
            </w:pPr>
            <w:r>
              <w:rPr>
                <w:rFonts w:ascii="Times New Roman" w:hAnsi="Times New Roman" w:cs="Times New Roman"/>
                <w:lang w:val="ru-RU"/>
              </w:rPr>
              <w:t xml:space="preserve">Водная,  </w:t>
            </w:r>
            <w:r w:rsidRPr="00063361">
              <w:rPr>
                <w:rFonts w:ascii="Times New Roman" w:hAnsi="Times New Roman" w:cs="Times New Roman"/>
                <w:lang w:val="ru-RU"/>
              </w:rPr>
              <w:t>наземно</w:t>
            </w:r>
            <w:r>
              <w:rPr>
                <w:rFonts w:ascii="Times New Roman" w:hAnsi="Times New Roman" w:cs="Times New Roman"/>
                <w:lang w:val="ru-RU"/>
              </w:rPr>
              <w:t xml:space="preserve">-воздушная, </w:t>
            </w:r>
            <w:r>
              <w:rPr>
                <w:rFonts w:ascii="Times New Roman" w:hAnsi="Times New Roman" w:cs="Times New Roman"/>
                <w:lang w:val="ru-RU"/>
              </w:rPr>
              <w:br/>
              <w:t xml:space="preserve">почвенная,  </w:t>
            </w:r>
            <w:r w:rsidRPr="00063361">
              <w:rPr>
                <w:rFonts w:ascii="Times New Roman" w:hAnsi="Times New Roman" w:cs="Times New Roman"/>
                <w:lang w:val="ru-RU"/>
              </w:rPr>
              <w:t>внутри</w:t>
            </w:r>
            <w:r>
              <w:rPr>
                <w:rFonts w:ascii="Times New Roman" w:hAnsi="Times New Roman" w:cs="Times New Roman"/>
                <w:lang w:val="ru-RU"/>
              </w:rPr>
              <w:t xml:space="preserve"> </w:t>
            </w:r>
            <w:r w:rsidRPr="00063361">
              <w:rPr>
                <w:rFonts w:ascii="Times New Roman" w:hAnsi="Times New Roman" w:cs="Times New Roman"/>
                <w:lang w:val="ru-RU"/>
              </w:rPr>
              <w:t>организменная среды обитания.</w:t>
            </w:r>
          </w:p>
          <w:p w:rsidR="002E43D7" w:rsidRPr="00063361" w:rsidRDefault="002E43D7" w:rsidP="005B45C2">
            <w:pPr>
              <w:pStyle w:val="a9"/>
              <w:rPr>
                <w:rFonts w:ascii="Times New Roman" w:hAnsi="Times New Roman" w:cs="Times New Roman"/>
                <w:lang w:val="ru-RU"/>
              </w:rPr>
            </w:pPr>
            <w:r>
              <w:rPr>
                <w:rFonts w:ascii="Times New Roman" w:hAnsi="Times New Roman" w:cs="Times New Roman"/>
                <w:lang w:val="ru-RU"/>
              </w:rPr>
              <w:t xml:space="preserve">Представители сред  обитания. Особенности  </w:t>
            </w:r>
            <w:r w:rsidRPr="00063361">
              <w:rPr>
                <w:rFonts w:ascii="Times New Roman" w:hAnsi="Times New Roman" w:cs="Times New Roman"/>
                <w:lang w:val="ru-RU"/>
              </w:rPr>
              <w:t>сред обитания организмов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B45C2">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B45C2">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B45C2">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B45C2">
            <w:pPr>
              <w:pStyle w:val="a9"/>
              <w:rPr>
                <w:rFonts w:ascii="Times New Roman" w:hAnsi="Times New Roman" w:cs="Times New Roman"/>
              </w:rPr>
            </w:pPr>
            <w:r w:rsidRPr="00063361">
              <w:rPr>
                <w:rFonts w:ascii="Times New Roman" w:hAnsi="Times New Roman" w:cs="Times New Roman"/>
                <w:lang w:val="ru-RU"/>
              </w:rPr>
              <w:t>04</w:t>
            </w:r>
            <w:r w:rsidRPr="00063361">
              <w:rPr>
                <w:rFonts w:ascii="Times New Roman" w:hAnsi="Times New Roman" w:cs="Times New Roman"/>
              </w:rPr>
              <w:t>.01</w:t>
            </w:r>
            <w:r w:rsidRPr="00063361">
              <w:rPr>
                <w:rFonts w:ascii="Times New Roman" w:hAnsi="Times New Roman" w:cs="Times New Roman"/>
                <w:lang w:val="ru-RU"/>
              </w:rPr>
              <w:t>2</w:t>
            </w: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B45C2">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2E43D7">
        <w:trPr>
          <w:trHeight w:hRule="exact" w:val="555"/>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 xml:space="preserve">Приспособления </w:t>
            </w:r>
            <w:r w:rsidRPr="00063361">
              <w:rPr>
                <w:rFonts w:ascii="Times New Roman" w:hAnsi="Times New Roman" w:cs="Times New Roman"/>
                <w:lang w:val="ru-RU"/>
              </w:rPr>
              <w:br/>
              <w:t>организмов к среде обитания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A43866" w:rsidP="00063361">
            <w:pPr>
              <w:pStyle w:val="a9"/>
              <w:rPr>
                <w:rFonts w:ascii="Times New Roman" w:hAnsi="Times New Roman" w:cs="Times New Roman"/>
                <w:lang w:val="ru-RU"/>
              </w:rPr>
            </w:pPr>
            <w:r w:rsidRPr="00063361">
              <w:rPr>
                <w:rFonts w:ascii="Times New Roman" w:hAnsi="Times New Roman" w:cs="Times New Roman"/>
                <w:lang w:val="ru-RU"/>
              </w:rPr>
              <w:t>11</w:t>
            </w:r>
            <w:r w:rsidRPr="00063361">
              <w:rPr>
                <w:rFonts w:ascii="Times New Roman" w:hAnsi="Times New Roman" w:cs="Times New Roman"/>
              </w:rPr>
              <w:t>.0</w:t>
            </w:r>
            <w:r w:rsidRPr="00063361">
              <w:rPr>
                <w:rFonts w:ascii="Times New Roman" w:hAnsi="Times New Roman" w:cs="Times New Roman"/>
                <w:lang w:val="ru-RU"/>
              </w:rPr>
              <w:t>2</w:t>
            </w:r>
            <w:r w:rsidR="00637ABD" w:rsidRPr="00063361">
              <w:rPr>
                <w:rFonts w:ascii="Times New Roman" w:hAnsi="Times New Roman" w:cs="Times New Roman"/>
              </w:rPr>
              <w:t>.</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Практическая работа;</w:t>
            </w:r>
          </w:p>
        </w:tc>
      </w:tr>
      <w:tr w:rsidR="003F6D8B" w:rsidRPr="00063361" w:rsidTr="002E43D7">
        <w:trPr>
          <w:trHeight w:hRule="exact" w:val="56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21.</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Сезонные изменения в жизни организмов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A43866" w:rsidP="00063361">
            <w:pPr>
              <w:pStyle w:val="a9"/>
              <w:rPr>
                <w:rFonts w:ascii="Times New Roman" w:hAnsi="Times New Roman" w:cs="Times New Roman"/>
                <w:lang w:val="ru-RU"/>
              </w:rPr>
            </w:pPr>
            <w:r w:rsidRPr="00063361">
              <w:rPr>
                <w:rFonts w:ascii="Times New Roman" w:hAnsi="Times New Roman" w:cs="Times New Roman"/>
                <w:lang w:val="ru-RU"/>
              </w:rPr>
              <w:t>18</w:t>
            </w:r>
            <w:r w:rsidR="00637ABD" w:rsidRPr="00063361">
              <w:rPr>
                <w:rFonts w:ascii="Times New Roman" w:hAnsi="Times New Roman" w:cs="Times New Roman"/>
              </w:rPr>
              <w:t>.02.</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Практическая работа;</w:t>
            </w:r>
          </w:p>
        </w:tc>
      </w:tr>
      <w:tr w:rsidR="003F6D8B" w:rsidRPr="00063361" w:rsidTr="002E43D7">
        <w:trPr>
          <w:trHeight w:hRule="exact" w:val="71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22.</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2E43D7" w:rsidP="00063361">
            <w:pPr>
              <w:pStyle w:val="a9"/>
              <w:rPr>
                <w:rFonts w:ascii="Times New Roman" w:hAnsi="Times New Roman" w:cs="Times New Roman"/>
                <w:lang w:val="ru-RU"/>
              </w:rPr>
            </w:pPr>
            <w:r>
              <w:rPr>
                <w:rFonts w:ascii="Times New Roman" w:hAnsi="Times New Roman" w:cs="Times New Roman"/>
                <w:lang w:val="ru-RU"/>
              </w:rPr>
              <w:t xml:space="preserve">Понятие о природном  </w:t>
            </w:r>
            <w:r w:rsidR="00637ABD" w:rsidRPr="00063361">
              <w:rPr>
                <w:rFonts w:ascii="Times New Roman" w:hAnsi="Times New Roman" w:cs="Times New Roman"/>
                <w:lang w:val="ru-RU"/>
              </w:rPr>
              <w:t>сообществе. Взаимосвязи организмов в природных сообществах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A43866" w:rsidP="00063361">
            <w:pPr>
              <w:pStyle w:val="a9"/>
              <w:rPr>
                <w:rFonts w:ascii="Times New Roman" w:hAnsi="Times New Roman" w:cs="Times New Roman"/>
                <w:lang w:val="ru-RU"/>
              </w:rPr>
            </w:pPr>
            <w:r w:rsidRPr="00063361">
              <w:rPr>
                <w:rFonts w:ascii="Times New Roman" w:hAnsi="Times New Roman" w:cs="Times New Roman"/>
                <w:lang w:val="ru-RU"/>
              </w:rPr>
              <w:t>25</w:t>
            </w:r>
            <w:r w:rsidR="00637ABD" w:rsidRPr="00063361">
              <w:rPr>
                <w:rFonts w:ascii="Times New Roman" w:hAnsi="Times New Roman" w:cs="Times New Roman"/>
              </w:rPr>
              <w:t>.02.</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Практическая работа;</w:t>
            </w:r>
          </w:p>
        </w:tc>
      </w:tr>
      <w:tr w:rsidR="003F6D8B" w:rsidRPr="00063361" w:rsidTr="002E43D7">
        <w:trPr>
          <w:trHeight w:hRule="exact" w:val="5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23.</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2E43D7" w:rsidP="00063361">
            <w:pPr>
              <w:pStyle w:val="a9"/>
              <w:rPr>
                <w:rFonts w:ascii="Times New Roman" w:hAnsi="Times New Roman" w:cs="Times New Roman"/>
                <w:lang w:val="ru-RU"/>
              </w:rPr>
            </w:pPr>
            <w:r>
              <w:rPr>
                <w:rFonts w:ascii="Times New Roman" w:hAnsi="Times New Roman" w:cs="Times New Roman"/>
                <w:lang w:val="ru-RU"/>
              </w:rPr>
              <w:t xml:space="preserve">Пищевые связи в  </w:t>
            </w:r>
            <w:r w:rsidR="00637ABD" w:rsidRPr="00063361">
              <w:rPr>
                <w:rFonts w:ascii="Times New Roman" w:hAnsi="Times New Roman" w:cs="Times New Roman"/>
                <w:lang w:val="ru-RU"/>
              </w:rPr>
              <w:t>сообщества</w:t>
            </w:r>
            <w:r>
              <w:rPr>
                <w:rFonts w:ascii="Times New Roman" w:hAnsi="Times New Roman" w:cs="Times New Roman"/>
                <w:lang w:val="ru-RU"/>
              </w:rPr>
              <w:t xml:space="preserve">х. Пищевые звенья, цепи и сети  </w:t>
            </w:r>
            <w:r w:rsidR="00637ABD" w:rsidRPr="00063361">
              <w:rPr>
                <w:rFonts w:ascii="Times New Roman" w:hAnsi="Times New Roman" w:cs="Times New Roman"/>
                <w:lang w:val="ru-RU"/>
              </w:rPr>
              <w:t>питания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A43866" w:rsidP="00063361">
            <w:pPr>
              <w:pStyle w:val="a9"/>
              <w:rPr>
                <w:rFonts w:ascii="Times New Roman" w:hAnsi="Times New Roman" w:cs="Times New Roman"/>
                <w:lang w:val="ru-RU"/>
              </w:rPr>
            </w:pPr>
            <w:r w:rsidRPr="00063361">
              <w:rPr>
                <w:rFonts w:ascii="Times New Roman" w:hAnsi="Times New Roman" w:cs="Times New Roman"/>
                <w:lang w:val="ru-RU"/>
              </w:rPr>
              <w:t>04</w:t>
            </w:r>
            <w:r w:rsidRPr="00063361">
              <w:rPr>
                <w:rFonts w:ascii="Times New Roman" w:hAnsi="Times New Roman" w:cs="Times New Roman"/>
              </w:rPr>
              <w:t>.0</w:t>
            </w:r>
            <w:r w:rsidRPr="00063361">
              <w:rPr>
                <w:rFonts w:ascii="Times New Roman" w:hAnsi="Times New Roman" w:cs="Times New Roman"/>
                <w:lang w:val="ru-RU"/>
              </w:rPr>
              <w:t>3</w:t>
            </w:r>
            <w:r w:rsidR="00637ABD" w:rsidRPr="00063361">
              <w:rPr>
                <w:rFonts w:ascii="Times New Roman" w:hAnsi="Times New Roman" w:cs="Times New Roman"/>
              </w:rPr>
              <w:t>.</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Письменный контроль;</w:t>
            </w:r>
          </w:p>
        </w:tc>
      </w:tr>
      <w:tr w:rsidR="003F6D8B" w:rsidRPr="00063361" w:rsidTr="002E43D7">
        <w:trPr>
          <w:trHeight w:hRule="exact" w:val="70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24.</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Произв</w:t>
            </w:r>
            <w:r w:rsidR="002E43D7">
              <w:rPr>
                <w:rFonts w:ascii="Times New Roman" w:hAnsi="Times New Roman" w:cs="Times New Roman"/>
                <w:lang w:val="ru-RU"/>
              </w:rPr>
              <w:t xml:space="preserve">одители,  </w:t>
            </w:r>
            <w:r w:rsidRPr="00063361">
              <w:rPr>
                <w:rFonts w:ascii="Times New Roman" w:hAnsi="Times New Roman" w:cs="Times New Roman"/>
                <w:lang w:val="ru-RU"/>
              </w:rPr>
              <w:t xml:space="preserve">потребители и </w:t>
            </w:r>
            <w:r w:rsidRPr="00063361">
              <w:rPr>
                <w:rFonts w:ascii="Times New Roman" w:hAnsi="Times New Roman" w:cs="Times New Roman"/>
                <w:lang w:val="ru-RU"/>
              </w:rPr>
              <w:br/>
              <w:t>разрушители ор</w:t>
            </w:r>
            <w:r w:rsidR="002E43D7">
              <w:rPr>
                <w:rFonts w:ascii="Times New Roman" w:hAnsi="Times New Roman" w:cs="Times New Roman"/>
                <w:lang w:val="ru-RU"/>
              </w:rPr>
              <w:t>ганических веще</w:t>
            </w:r>
            <w:proofErr w:type="gramStart"/>
            <w:r w:rsidR="002E43D7">
              <w:rPr>
                <w:rFonts w:ascii="Times New Roman" w:hAnsi="Times New Roman" w:cs="Times New Roman"/>
                <w:lang w:val="ru-RU"/>
              </w:rPr>
              <w:t>ств в пр</w:t>
            </w:r>
            <w:proofErr w:type="gramEnd"/>
            <w:r w:rsidR="002E43D7">
              <w:rPr>
                <w:rFonts w:ascii="Times New Roman" w:hAnsi="Times New Roman" w:cs="Times New Roman"/>
                <w:lang w:val="ru-RU"/>
              </w:rPr>
              <w:t xml:space="preserve">иродных  </w:t>
            </w:r>
            <w:r w:rsidRPr="00063361">
              <w:rPr>
                <w:rFonts w:ascii="Times New Roman" w:hAnsi="Times New Roman" w:cs="Times New Roman"/>
                <w:lang w:val="ru-RU"/>
              </w:rPr>
              <w:t>сообществах</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A43866" w:rsidP="00063361">
            <w:pPr>
              <w:pStyle w:val="a9"/>
              <w:rPr>
                <w:rFonts w:ascii="Times New Roman" w:hAnsi="Times New Roman" w:cs="Times New Roman"/>
                <w:lang w:val="ru-RU"/>
              </w:rPr>
            </w:pPr>
            <w:r w:rsidRPr="00063361">
              <w:rPr>
                <w:rFonts w:ascii="Times New Roman" w:hAnsi="Times New Roman" w:cs="Times New Roman"/>
                <w:lang w:val="ru-RU"/>
              </w:rPr>
              <w:t>11</w:t>
            </w:r>
            <w:r w:rsidRPr="00063361">
              <w:rPr>
                <w:rFonts w:ascii="Times New Roman" w:hAnsi="Times New Roman" w:cs="Times New Roman"/>
              </w:rPr>
              <w:t>.0</w:t>
            </w:r>
            <w:r w:rsidRPr="00063361">
              <w:rPr>
                <w:rFonts w:ascii="Times New Roman" w:hAnsi="Times New Roman" w:cs="Times New Roman"/>
                <w:lang w:val="ru-RU"/>
              </w:rPr>
              <w:t>3</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2E43D7">
        <w:trPr>
          <w:trHeight w:hRule="exact" w:val="57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25.</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 xml:space="preserve">Примеры природных </w:t>
            </w:r>
            <w:r w:rsidRPr="00063361">
              <w:rPr>
                <w:rFonts w:ascii="Times New Roman" w:hAnsi="Times New Roman" w:cs="Times New Roman"/>
                <w:lang w:val="ru-RU"/>
              </w:rPr>
              <w:br/>
              <w:t xml:space="preserve">сообществ (лес, </w:t>
            </w:r>
            <w:proofErr w:type="spellStart"/>
            <w:r w:rsidRPr="00063361">
              <w:rPr>
                <w:rFonts w:ascii="Times New Roman" w:hAnsi="Times New Roman" w:cs="Times New Roman"/>
                <w:lang w:val="ru-RU"/>
              </w:rPr>
              <w:t>пруд</w:t>
            </w:r>
            <w:proofErr w:type="gramStart"/>
            <w:r w:rsidRPr="00063361">
              <w:rPr>
                <w:rFonts w:ascii="Times New Roman" w:hAnsi="Times New Roman" w:cs="Times New Roman"/>
                <w:lang w:val="ru-RU"/>
              </w:rPr>
              <w:t>,о</w:t>
            </w:r>
            <w:proofErr w:type="gramEnd"/>
            <w:r w:rsidRPr="00063361">
              <w:rPr>
                <w:rFonts w:ascii="Times New Roman" w:hAnsi="Times New Roman" w:cs="Times New Roman"/>
                <w:lang w:val="ru-RU"/>
              </w:rPr>
              <w:t>зеро</w:t>
            </w:r>
            <w:proofErr w:type="spellEnd"/>
            <w:r w:rsidRPr="00063361">
              <w:rPr>
                <w:rFonts w:ascii="Times New Roman" w:hAnsi="Times New Roman" w:cs="Times New Roman"/>
                <w:lang w:val="ru-RU"/>
              </w:rPr>
              <w:t xml:space="preserve"> и др.)</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A43866" w:rsidP="00063361">
            <w:pPr>
              <w:pStyle w:val="a9"/>
              <w:rPr>
                <w:rFonts w:ascii="Times New Roman" w:hAnsi="Times New Roman" w:cs="Times New Roman"/>
                <w:lang w:val="ru-RU"/>
              </w:rPr>
            </w:pPr>
            <w:r w:rsidRPr="00063361">
              <w:rPr>
                <w:rFonts w:ascii="Times New Roman" w:hAnsi="Times New Roman" w:cs="Times New Roman"/>
                <w:lang w:val="ru-RU"/>
              </w:rPr>
              <w:t>18</w:t>
            </w:r>
            <w:r w:rsidR="00637ABD" w:rsidRPr="00063361">
              <w:rPr>
                <w:rFonts w:ascii="Times New Roman" w:hAnsi="Times New Roman" w:cs="Times New Roman"/>
              </w:rPr>
              <w:t>.03.</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 xml:space="preserve">2023 </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2E43D7" w:rsidP="00063361">
            <w:pPr>
              <w:pStyle w:val="a9"/>
              <w:rPr>
                <w:rFonts w:ascii="Times New Roman" w:hAnsi="Times New Roman" w:cs="Times New Roman"/>
              </w:rPr>
            </w:pPr>
            <w:proofErr w:type="spellStart"/>
            <w:r>
              <w:rPr>
                <w:rFonts w:ascii="Times New Roman" w:hAnsi="Times New Roman" w:cs="Times New Roman"/>
              </w:rPr>
              <w:t>Практическая</w:t>
            </w:r>
            <w:proofErr w:type="spellEnd"/>
            <w:r>
              <w:rPr>
                <w:rFonts w:ascii="Times New Roman" w:hAnsi="Times New Roman" w:cs="Times New Roman"/>
              </w:rPr>
              <w:t xml:space="preserve"> </w:t>
            </w:r>
            <w:proofErr w:type="spellStart"/>
            <w:r w:rsidR="00637ABD" w:rsidRPr="00063361">
              <w:rPr>
                <w:rFonts w:ascii="Times New Roman" w:hAnsi="Times New Roman" w:cs="Times New Roman"/>
              </w:rPr>
              <w:t>работа</w:t>
            </w:r>
            <w:proofErr w:type="spellEnd"/>
            <w:r w:rsidR="00637ABD" w:rsidRPr="00063361">
              <w:rPr>
                <w:rFonts w:ascii="Times New Roman" w:hAnsi="Times New Roman" w:cs="Times New Roman"/>
              </w:rPr>
              <w:t>;</w:t>
            </w:r>
          </w:p>
        </w:tc>
      </w:tr>
      <w:tr w:rsidR="002E43D7" w:rsidRPr="00063361" w:rsidTr="002E43D7">
        <w:trPr>
          <w:trHeight w:hRule="exact" w:val="15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01172">
            <w:pPr>
              <w:pStyle w:val="a9"/>
              <w:rPr>
                <w:rFonts w:ascii="Times New Roman" w:hAnsi="Times New Roman" w:cs="Times New Roman"/>
              </w:rPr>
            </w:pPr>
            <w:r w:rsidRPr="00063361">
              <w:rPr>
                <w:rFonts w:ascii="Times New Roman" w:hAnsi="Times New Roman" w:cs="Times New Roman"/>
              </w:rPr>
              <w:t>26.</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01172">
            <w:pPr>
              <w:pStyle w:val="a9"/>
              <w:rPr>
                <w:rFonts w:ascii="Times New Roman" w:hAnsi="Times New Roman" w:cs="Times New Roman"/>
                <w:lang w:val="ru-RU"/>
              </w:rPr>
            </w:pPr>
            <w:r>
              <w:rPr>
                <w:rFonts w:ascii="Times New Roman" w:hAnsi="Times New Roman" w:cs="Times New Roman"/>
                <w:lang w:val="ru-RU"/>
              </w:rPr>
              <w:t xml:space="preserve">Искусственные  сообщества, их </w:t>
            </w:r>
            <w:r w:rsidRPr="00063361">
              <w:rPr>
                <w:rFonts w:ascii="Times New Roman" w:hAnsi="Times New Roman" w:cs="Times New Roman"/>
                <w:lang w:val="ru-RU"/>
              </w:rPr>
              <w:t>отличительные признаки от природных сообществ. Причины неустойчивости искусственных сообществ.</w:t>
            </w:r>
          </w:p>
          <w:p w:rsidR="002E43D7" w:rsidRPr="00063361" w:rsidRDefault="002E43D7" w:rsidP="00501172">
            <w:pPr>
              <w:pStyle w:val="a9"/>
              <w:rPr>
                <w:rFonts w:ascii="Times New Roman" w:hAnsi="Times New Roman" w:cs="Times New Roman"/>
                <w:lang w:val="ru-RU"/>
              </w:rPr>
            </w:pPr>
            <w:r w:rsidRPr="00063361">
              <w:rPr>
                <w:rFonts w:ascii="Times New Roman" w:hAnsi="Times New Roman" w:cs="Times New Roman"/>
                <w:lang w:val="ru-RU"/>
              </w:rPr>
              <w:t>Роль искусственных сообществ в жизни человека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01172">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01172">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01172">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2E43D7" w:rsidP="00501172">
            <w:pPr>
              <w:pStyle w:val="a9"/>
              <w:rPr>
                <w:rFonts w:ascii="Times New Roman" w:hAnsi="Times New Roman" w:cs="Times New Roman"/>
                <w:lang w:val="ru-RU"/>
              </w:rPr>
            </w:pPr>
            <w:r w:rsidRPr="00063361">
              <w:rPr>
                <w:rFonts w:ascii="Times New Roman" w:hAnsi="Times New Roman" w:cs="Times New Roman"/>
                <w:lang w:val="ru-RU"/>
              </w:rPr>
              <w:t>08</w:t>
            </w:r>
            <w:r w:rsidRPr="00063361">
              <w:rPr>
                <w:rFonts w:ascii="Times New Roman" w:hAnsi="Times New Roman" w:cs="Times New Roman"/>
              </w:rPr>
              <w:t>.0</w:t>
            </w:r>
            <w:r w:rsidRPr="00063361">
              <w:rPr>
                <w:rFonts w:ascii="Times New Roman" w:hAnsi="Times New Roman" w:cs="Times New Roman"/>
                <w:lang w:val="ru-RU"/>
              </w:rPr>
              <w:t>4</w:t>
            </w:r>
            <w:r w:rsidRPr="00063361">
              <w:rPr>
                <w:rFonts w:ascii="Times New Roman" w:hAnsi="Times New Roman" w:cs="Times New Roman"/>
              </w:rPr>
              <w:t>.</w:t>
            </w:r>
          </w:p>
          <w:p w:rsidR="002E43D7" w:rsidRPr="00063361" w:rsidRDefault="002E43D7" w:rsidP="00501172">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Pr="00063361" w:rsidRDefault="002E43D7" w:rsidP="00501172">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2E43D7">
        <w:trPr>
          <w:trHeight w:hRule="exact" w:val="645"/>
        </w:trPr>
        <w:tc>
          <w:tcPr>
            <w:tcW w:w="504" w:type="dxa"/>
            <w:tcBorders>
              <w:top w:val="single" w:sz="4" w:space="0" w:color="000000"/>
              <w:left w:val="single" w:sz="4" w:space="0" w:color="000000"/>
              <w:bottom w:val="single" w:sz="4" w:space="0" w:color="auto"/>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27.</w:t>
            </w:r>
          </w:p>
        </w:tc>
        <w:tc>
          <w:tcPr>
            <w:tcW w:w="4173" w:type="dxa"/>
            <w:tcBorders>
              <w:top w:val="single" w:sz="4" w:space="0" w:color="000000"/>
              <w:left w:val="single" w:sz="4" w:space="0" w:color="000000"/>
              <w:bottom w:val="single" w:sz="4" w:space="0" w:color="auto"/>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063361">
              <w:rPr>
                <w:rFonts w:ascii="Times New Roman" w:hAnsi="Times New Roman" w:cs="Times New Roman"/>
                <w:lang w:val="ru-RU"/>
              </w:rPr>
              <w:t xml:space="preserve">Природные зоны Земли, их обитатели. </w:t>
            </w:r>
            <w:r w:rsidR="002E43D7">
              <w:rPr>
                <w:rFonts w:ascii="Times New Roman" w:hAnsi="Times New Roman" w:cs="Times New Roman"/>
                <w:lang w:val="ru-RU"/>
              </w:rPr>
              <w:t xml:space="preserve">Флора и  </w:t>
            </w:r>
            <w:r w:rsidRPr="002E43D7">
              <w:rPr>
                <w:rFonts w:ascii="Times New Roman" w:hAnsi="Times New Roman" w:cs="Times New Roman"/>
                <w:lang w:val="ru-RU"/>
              </w:rPr>
              <w:t>фауна</w:t>
            </w:r>
            <w:r w:rsidR="002E43D7">
              <w:rPr>
                <w:rFonts w:ascii="Times New Roman" w:hAnsi="Times New Roman" w:cs="Times New Roman"/>
                <w:lang w:val="ru-RU"/>
              </w:rPr>
              <w:t xml:space="preserve"> </w:t>
            </w:r>
            <w:r w:rsidRPr="002E43D7">
              <w:rPr>
                <w:rFonts w:ascii="Times New Roman" w:hAnsi="Times New Roman" w:cs="Times New Roman"/>
                <w:lang w:val="ru-RU"/>
              </w:rPr>
              <w:t>природных зон</w:t>
            </w:r>
          </w:p>
        </w:tc>
        <w:tc>
          <w:tcPr>
            <w:tcW w:w="1134" w:type="dxa"/>
            <w:tcBorders>
              <w:top w:val="single" w:sz="4" w:space="0" w:color="000000"/>
              <w:left w:val="single" w:sz="4" w:space="0" w:color="000000"/>
              <w:bottom w:val="single" w:sz="4" w:space="0" w:color="auto"/>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auto"/>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auto"/>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auto"/>
              <w:right w:val="single" w:sz="4" w:space="0" w:color="000000"/>
            </w:tcBorders>
            <w:tcMar>
              <w:left w:w="0" w:type="dxa"/>
              <w:right w:w="0" w:type="dxa"/>
            </w:tcMar>
          </w:tcPr>
          <w:p w:rsidR="002E43D7" w:rsidRDefault="00063361" w:rsidP="00063361">
            <w:pPr>
              <w:pStyle w:val="a9"/>
              <w:rPr>
                <w:rFonts w:ascii="Times New Roman" w:hAnsi="Times New Roman" w:cs="Times New Roman"/>
                <w:lang w:val="ru-RU"/>
              </w:rPr>
            </w:pPr>
            <w:r w:rsidRPr="00063361">
              <w:rPr>
                <w:rFonts w:ascii="Times New Roman" w:hAnsi="Times New Roman" w:cs="Times New Roman"/>
                <w:lang w:val="ru-RU"/>
              </w:rPr>
              <w:t>15</w:t>
            </w:r>
            <w:r w:rsidRPr="00063361">
              <w:rPr>
                <w:rFonts w:ascii="Times New Roman" w:hAnsi="Times New Roman" w:cs="Times New Roman"/>
              </w:rPr>
              <w:t>.0</w:t>
            </w:r>
            <w:r w:rsidRPr="00063361">
              <w:rPr>
                <w:rFonts w:ascii="Times New Roman" w:hAnsi="Times New Roman" w:cs="Times New Roman"/>
                <w:lang w:val="ru-RU"/>
              </w:rPr>
              <w:t>4</w:t>
            </w:r>
            <w:r w:rsidR="00637ABD" w:rsidRPr="00063361">
              <w:rPr>
                <w:rFonts w:ascii="Times New Roman" w:hAnsi="Times New Roman" w:cs="Times New Roman"/>
              </w:rPr>
              <w:t>.</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auto"/>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proofErr w:type="spellStart"/>
            <w:r w:rsidRPr="00063361">
              <w:rPr>
                <w:rFonts w:ascii="Times New Roman" w:hAnsi="Times New Roman" w:cs="Times New Roman"/>
              </w:rPr>
              <w:t>Устный</w:t>
            </w:r>
            <w:proofErr w:type="spellEnd"/>
            <w:r w:rsidRPr="00063361">
              <w:rPr>
                <w:rFonts w:ascii="Times New Roman" w:hAnsi="Times New Roman" w:cs="Times New Roman"/>
              </w:rPr>
              <w:t xml:space="preserve"> </w:t>
            </w:r>
            <w:proofErr w:type="spellStart"/>
            <w:r w:rsidRPr="00063361">
              <w:rPr>
                <w:rFonts w:ascii="Times New Roman" w:hAnsi="Times New Roman" w:cs="Times New Roman"/>
              </w:rPr>
              <w:t>опрос</w:t>
            </w:r>
            <w:proofErr w:type="spellEnd"/>
            <w:r w:rsidRPr="00063361">
              <w:rPr>
                <w:rFonts w:ascii="Times New Roman" w:hAnsi="Times New Roman" w:cs="Times New Roman"/>
              </w:rPr>
              <w:t>;</w:t>
            </w:r>
          </w:p>
        </w:tc>
      </w:tr>
      <w:tr w:rsidR="003F6D8B" w:rsidRPr="00063361" w:rsidTr="002E43D7">
        <w:trPr>
          <w:trHeight w:hRule="exact" w:val="43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28.</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Ландшафты: природные и культурные.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063361" w:rsidP="00063361">
            <w:pPr>
              <w:pStyle w:val="a9"/>
              <w:rPr>
                <w:rFonts w:ascii="Times New Roman" w:hAnsi="Times New Roman" w:cs="Times New Roman"/>
                <w:lang w:val="ru-RU"/>
              </w:rPr>
            </w:pPr>
            <w:r w:rsidRPr="00063361">
              <w:rPr>
                <w:rFonts w:ascii="Times New Roman" w:hAnsi="Times New Roman" w:cs="Times New Roman"/>
                <w:lang w:val="ru-RU"/>
              </w:rPr>
              <w:t>22</w:t>
            </w:r>
            <w:r w:rsidRPr="00063361">
              <w:rPr>
                <w:rFonts w:ascii="Times New Roman" w:hAnsi="Times New Roman" w:cs="Times New Roman"/>
              </w:rPr>
              <w:t>.0</w:t>
            </w:r>
            <w:r w:rsidRPr="00063361">
              <w:rPr>
                <w:rFonts w:ascii="Times New Roman" w:hAnsi="Times New Roman" w:cs="Times New Roman"/>
                <w:lang w:val="ru-RU"/>
              </w:rPr>
              <w:t>4</w:t>
            </w:r>
            <w:r w:rsidR="00637ABD" w:rsidRPr="00063361">
              <w:rPr>
                <w:rFonts w:ascii="Times New Roman" w:hAnsi="Times New Roman" w:cs="Times New Roman"/>
              </w:rPr>
              <w:t>.</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Тестирование;</w:t>
            </w:r>
          </w:p>
        </w:tc>
      </w:tr>
      <w:tr w:rsidR="003F6D8B" w:rsidRPr="002E43D7" w:rsidTr="002E43D7">
        <w:trPr>
          <w:trHeight w:hRule="exact" w:val="8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lastRenderedPageBreak/>
              <w:t>29.</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Изменения в природе в связи с р</w:t>
            </w:r>
            <w:r w:rsidR="002E43D7">
              <w:rPr>
                <w:rFonts w:ascii="Times New Roman" w:hAnsi="Times New Roman" w:cs="Times New Roman"/>
                <w:lang w:val="ru-RU"/>
              </w:rPr>
              <w:t xml:space="preserve">азвитием </w:t>
            </w:r>
            <w:r w:rsidR="002E43D7">
              <w:rPr>
                <w:rFonts w:ascii="Times New Roman" w:hAnsi="Times New Roman" w:cs="Times New Roman"/>
                <w:lang w:val="ru-RU"/>
              </w:rPr>
              <w:br/>
              <w:t xml:space="preserve">сельского хозяйства, </w:t>
            </w:r>
            <w:r w:rsidRPr="00063361">
              <w:rPr>
                <w:rFonts w:ascii="Times New Roman" w:hAnsi="Times New Roman" w:cs="Times New Roman"/>
                <w:lang w:val="ru-RU"/>
              </w:rPr>
              <w:t>производства и ростом численности</w:t>
            </w:r>
            <w:r w:rsidR="002E43D7">
              <w:rPr>
                <w:rFonts w:ascii="Times New Roman" w:hAnsi="Times New Roman" w:cs="Times New Roman"/>
                <w:lang w:val="ru-RU"/>
              </w:rPr>
              <w:t xml:space="preserve"> </w:t>
            </w:r>
            <w:r w:rsidRPr="00063361">
              <w:rPr>
                <w:rFonts w:ascii="Times New Roman" w:hAnsi="Times New Roman" w:cs="Times New Roman"/>
                <w:lang w:val="ru-RU"/>
              </w:rPr>
              <w:t xml:space="preserve"> населения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063361" w:rsidP="00063361">
            <w:pPr>
              <w:pStyle w:val="a9"/>
              <w:rPr>
                <w:rFonts w:ascii="Times New Roman" w:hAnsi="Times New Roman" w:cs="Times New Roman"/>
                <w:lang w:val="ru-RU"/>
              </w:rPr>
            </w:pPr>
            <w:r w:rsidRPr="00063361">
              <w:rPr>
                <w:rFonts w:ascii="Times New Roman" w:hAnsi="Times New Roman" w:cs="Times New Roman"/>
                <w:lang w:val="ru-RU"/>
              </w:rPr>
              <w:t>29</w:t>
            </w:r>
            <w:r w:rsidR="00637ABD" w:rsidRPr="002E43D7">
              <w:rPr>
                <w:rFonts w:ascii="Times New Roman" w:hAnsi="Times New Roman" w:cs="Times New Roman"/>
                <w:lang w:val="ru-RU"/>
              </w:rPr>
              <w:t>.04.</w:t>
            </w:r>
          </w:p>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Устный опрос;</w:t>
            </w:r>
          </w:p>
        </w:tc>
      </w:tr>
      <w:tr w:rsidR="003F6D8B" w:rsidRPr="00063361" w:rsidTr="002E43D7">
        <w:trPr>
          <w:trHeight w:hRule="exact" w:val="8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30.</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2E43D7" w:rsidP="00063361">
            <w:pPr>
              <w:pStyle w:val="a9"/>
              <w:rPr>
                <w:rFonts w:ascii="Times New Roman" w:hAnsi="Times New Roman" w:cs="Times New Roman"/>
                <w:lang w:val="ru-RU"/>
              </w:rPr>
            </w:pPr>
            <w:r>
              <w:rPr>
                <w:rFonts w:ascii="Times New Roman" w:hAnsi="Times New Roman" w:cs="Times New Roman"/>
                <w:lang w:val="ru-RU"/>
              </w:rPr>
              <w:t xml:space="preserve">Влияние человека на  </w:t>
            </w:r>
            <w:r w:rsidR="00637ABD" w:rsidRPr="00063361">
              <w:rPr>
                <w:rFonts w:ascii="Times New Roman" w:hAnsi="Times New Roman" w:cs="Times New Roman"/>
                <w:lang w:val="ru-RU"/>
              </w:rPr>
              <w:t xml:space="preserve">живую природу с ходом истории. </w:t>
            </w:r>
            <w:r>
              <w:rPr>
                <w:rFonts w:ascii="Times New Roman" w:hAnsi="Times New Roman" w:cs="Times New Roman"/>
                <w:lang w:val="ru-RU"/>
              </w:rPr>
              <w:t xml:space="preserve">Глобальные  </w:t>
            </w:r>
            <w:r w:rsidR="00637ABD" w:rsidRPr="002E43D7">
              <w:rPr>
                <w:rFonts w:ascii="Times New Roman" w:hAnsi="Times New Roman" w:cs="Times New Roman"/>
                <w:lang w:val="ru-RU"/>
              </w:rPr>
              <w:t>экологические проблемы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2E43D7" w:rsidRDefault="00637ABD" w:rsidP="00063361">
            <w:pPr>
              <w:pStyle w:val="a9"/>
              <w:rPr>
                <w:rFonts w:ascii="Times New Roman" w:hAnsi="Times New Roman" w:cs="Times New Roman"/>
                <w:lang w:val="ru-RU"/>
              </w:rPr>
            </w:pPr>
            <w:r w:rsidRPr="002E43D7">
              <w:rPr>
                <w:rFonts w:ascii="Times New Roman" w:hAnsi="Times New Roman" w:cs="Times New Roman"/>
                <w:lang w:val="ru-RU"/>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063361" w:rsidP="00063361">
            <w:pPr>
              <w:pStyle w:val="a9"/>
              <w:rPr>
                <w:rFonts w:ascii="Times New Roman" w:hAnsi="Times New Roman" w:cs="Times New Roman"/>
                <w:lang w:val="ru-RU"/>
              </w:rPr>
            </w:pPr>
            <w:r w:rsidRPr="00063361">
              <w:rPr>
                <w:rFonts w:ascii="Times New Roman" w:hAnsi="Times New Roman" w:cs="Times New Roman"/>
                <w:lang w:val="ru-RU"/>
              </w:rPr>
              <w:t>06</w:t>
            </w:r>
            <w:r w:rsidRPr="00063361">
              <w:rPr>
                <w:rFonts w:ascii="Times New Roman" w:hAnsi="Times New Roman" w:cs="Times New Roman"/>
              </w:rPr>
              <w:t>.0</w:t>
            </w:r>
            <w:r w:rsidRPr="00063361">
              <w:rPr>
                <w:rFonts w:ascii="Times New Roman" w:hAnsi="Times New Roman" w:cs="Times New Roman"/>
                <w:lang w:val="ru-RU"/>
              </w:rPr>
              <w:t>5</w:t>
            </w:r>
            <w:r w:rsidR="00637ABD" w:rsidRPr="00063361">
              <w:rPr>
                <w:rFonts w:ascii="Times New Roman" w:hAnsi="Times New Roman" w:cs="Times New Roman"/>
              </w:rPr>
              <w:t>.</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2E43D7">
        <w:trPr>
          <w:trHeight w:hRule="exact" w:val="569"/>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31.</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Загрязнение воздушной и водной о</w:t>
            </w:r>
            <w:r w:rsidR="002E43D7">
              <w:rPr>
                <w:rFonts w:ascii="Times New Roman" w:hAnsi="Times New Roman" w:cs="Times New Roman"/>
                <w:lang w:val="ru-RU"/>
              </w:rPr>
              <w:t xml:space="preserve">болочек Земли, потери почв, их  </w:t>
            </w:r>
            <w:r w:rsidRPr="00063361">
              <w:rPr>
                <w:rFonts w:ascii="Times New Roman" w:hAnsi="Times New Roman" w:cs="Times New Roman"/>
                <w:lang w:val="ru-RU"/>
              </w:rPr>
              <w:t>предотвращение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063361" w:rsidP="00063361">
            <w:pPr>
              <w:pStyle w:val="a9"/>
              <w:rPr>
                <w:rFonts w:ascii="Times New Roman" w:hAnsi="Times New Roman" w:cs="Times New Roman"/>
                <w:lang w:val="ru-RU"/>
              </w:rPr>
            </w:pPr>
            <w:r w:rsidRPr="00063361">
              <w:rPr>
                <w:rFonts w:ascii="Times New Roman" w:hAnsi="Times New Roman" w:cs="Times New Roman"/>
                <w:lang w:val="ru-RU"/>
              </w:rPr>
              <w:t>13</w:t>
            </w:r>
            <w:r w:rsidRPr="00063361">
              <w:rPr>
                <w:rFonts w:ascii="Times New Roman" w:hAnsi="Times New Roman" w:cs="Times New Roman"/>
              </w:rPr>
              <w:t>.0</w:t>
            </w:r>
            <w:r w:rsidRPr="00063361">
              <w:rPr>
                <w:rFonts w:ascii="Times New Roman" w:hAnsi="Times New Roman" w:cs="Times New Roman"/>
                <w:lang w:val="ru-RU"/>
              </w:rPr>
              <w:t>5</w:t>
            </w:r>
            <w:r w:rsidR="00637ABD" w:rsidRPr="00063361">
              <w:rPr>
                <w:rFonts w:ascii="Times New Roman" w:hAnsi="Times New Roman" w:cs="Times New Roman"/>
              </w:rPr>
              <w:t>.</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2E43D7">
        <w:trPr>
          <w:trHeight w:hRule="exact" w:val="98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32.</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2E43D7" w:rsidP="00063361">
            <w:pPr>
              <w:pStyle w:val="a9"/>
              <w:rPr>
                <w:rFonts w:ascii="Times New Roman" w:hAnsi="Times New Roman" w:cs="Times New Roman"/>
                <w:lang w:val="ru-RU"/>
              </w:rPr>
            </w:pPr>
            <w:r>
              <w:rPr>
                <w:rFonts w:ascii="Times New Roman" w:hAnsi="Times New Roman" w:cs="Times New Roman"/>
                <w:lang w:val="ru-RU"/>
              </w:rPr>
              <w:t xml:space="preserve">Пути сохранения  </w:t>
            </w:r>
            <w:r w:rsidR="00637ABD" w:rsidRPr="00063361">
              <w:rPr>
                <w:rFonts w:ascii="Times New Roman" w:hAnsi="Times New Roman" w:cs="Times New Roman"/>
                <w:lang w:val="ru-RU"/>
              </w:rPr>
              <w:t xml:space="preserve">биологического </w:t>
            </w:r>
            <w:r w:rsidR="00637ABD" w:rsidRPr="00063361">
              <w:rPr>
                <w:rFonts w:ascii="Times New Roman" w:hAnsi="Times New Roman" w:cs="Times New Roman"/>
                <w:lang w:val="ru-RU"/>
              </w:rPr>
              <w:br/>
              <w:t>разнообразия. Охраняемые территории (заповедники, заказники,</w:t>
            </w:r>
            <w:r>
              <w:rPr>
                <w:rFonts w:ascii="Times New Roman" w:hAnsi="Times New Roman" w:cs="Times New Roman"/>
                <w:lang w:val="ru-RU"/>
              </w:rPr>
              <w:t xml:space="preserve"> национальные парки, памятники  </w:t>
            </w:r>
            <w:r w:rsidR="00637ABD" w:rsidRPr="00063361">
              <w:rPr>
                <w:rFonts w:ascii="Times New Roman" w:hAnsi="Times New Roman" w:cs="Times New Roman"/>
                <w:lang w:val="ru-RU"/>
              </w:rPr>
              <w:t>природы)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063361" w:rsidP="00063361">
            <w:pPr>
              <w:pStyle w:val="a9"/>
              <w:rPr>
                <w:rFonts w:ascii="Times New Roman" w:hAnsi="Times New Roman" w:cs="Times New Roman"/>
                <w:lang w:val="ru-RU"/>
              </w:rPr>
            </w:pPr>
            <w:r w:rsidRPr="00063361">
              <w:rPr>
                <w:rFonts w:ascii="Times New Roman" w:hAnsi="Times New Roman" w:cs="Times New Roman"/>
                <w:lang w:val="ru-RU"/>
              </w:rPr>
              <w:t>20</w:t>
            </w:r>
            <w:r w:rsidR="00637ABD" w:rsidRPr="00063361">
              <w:rPr>
                <w:rFonts w:ascii="Times New Roman" w:hAnsi="Times New Roman" w:cs="Times New Roman"/>
              </w:rPr>
              <w:t>.05.</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Практическая работа;</w:t>
            </w:r>
          </w:p>
        </w:tc>
      </w:tr>
      <w:tr w:rsidR="003F6D8B" w:rsidRPr="00063361" w:rsidTr="002E43D7">
        <w:trPr>
          <w:trHeight w:hRule="exact" w:val="563"/>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33.</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Обобщение знаний по курсу биология 5 класс</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2E43D7" w:rsidRDefault="00063361" w:rsidP="00063361">
            <w:pPr>
              <w:pStyle w:val="a9"/>
              <w:rPr>
                <w:rFonts w:ascii="Times New Roman" w:hAnsi="Times New Roman" w:cs="Times New Roman"/>
                <w:lang w:val="ru-RU"/>
              </w:rPr>
            </w:pPr>
            <w:r w:rsidRPr="00063361">
              <w:rPr>
                <w:rFonts w:ascii="Times New Roman" w:hAnsi="Times New Roman" w:cs="Times New Roman"/>
                <w:lang w:val="ru-RU"/>
              </w:rPr>
              <w:t>27</w:t>
            </w:r>
            <w:r w:rsidR="00637ABD" w:rsidRPr="00063361">
              <w:rPr>
                <w:rFonts w:ascii="Times New Roman" w:hAnsi="Times New Roman" w:cs="Times New Roman"/>
              </w:rPr>
              <w:t>.05.</w:t>
            </w:r>
          </w:p>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2023</w:t>
            </w: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Письменный контроль;</w:t>
            </w:r>
          </w:p>
        </w:tc>
      </w:tr>
      <w:tr w:rsidR="003F6D8B" w:rsidRPr="00063361" w:rsidTr="002E43D7">
        <w:trPr>
          <w:trHeight w:hRule="exact" w:val="557"/>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34.</w:t>
            </w:r>
          </w:p>
        </w:tc>
        <w:tc>
          <w:tcPr>
            <w:tcW w:w="4173"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Красная книга РФ.</w:t>
            </w:r>
          </w:p>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Осознание жизни как великой ценности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70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3F6D8B" w:rsidP="00063361">
            <w:pPr>
              <w:pStyle w:val="a9"/>
              <w:rPr>
                <w:rFonts w:ascii="Times New Roman" w:hAnsi="Times New Roman" w:cs="Times New Roman"/>
              </w:rPr>
            </w:pPr>
          </w:p>
        </w:tc>
        <w:tc>
          <w:tcPr>
            <w:tcW w:w="1339"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Устный опрос;</w:t>
            </w:r>
          </w:p>
        </w:tc>
      </w:tr>
      <w:tr w:rsidR="003F6D8B" w:rsidRPr="00063361" w:rsidTr="002E43D7">
        <w:trPr>
          <w:trHeight w:hRule="exact" w:val="579"/>
        </w:trPr>
        <w:tc>
          <w:tcPr>
            <w:tcW w:w="4677"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lang w:val="ru-RU"/>
              </w:rPr>
            </w:pPr>
            <w:r w:rsidRPr="00063361">
              <w:rPr>
                <w:rFonts w:ascii="Times New Roman" w:hAnsi="Times New Roman" w:cs="Times New Roman"/>
                <w:lang w:val="ru-RU"/>
              </w:rPr>
              <w:t>ОБЩЕЕ КОЛИЧЕСТВО ЧАСОВ ПО ПРОГРАММЕ</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34</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0</w:t>
            </w:r>
          </w:p>
        </w:tc>
        <w:tc>
          <w:tcPr>
            <w:tcW w:w="1417" w:type="dxa"/>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637ABD" w:rsidP="00063361">
            <w:pPr>
              <w:pStyle w:val="a9"/>
              <w:rPr>
                <w:rFonts w:ascii="Times New Roman" w:hAnsi="Times New Roman" w:cs="Times New Roman"/>
              </w:rPr>
            </w:pPr>
            <w:r w:rsidRPr="00063361">
              <w:rPr>
                <w:rFonts w:ascii="Times New Roman" w:hAnsi="Times New Roman" w:cs="Times New Roman"/>
              </w:rPr>
              <w:t>10</w:t>
            </w:r>
          </w:p>
        </w:tc>
        <w:tc>
          <w:tcPr>
            <w:tcW w:w="204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3F6D8B" w:rsidRPr="00063361" w:rsidRDefault="003F6D8B" w:rsidP="00063361">
            <w:pPr>
              <w:pStyle w:val="a9"/>
              <w:rPr>
                <w:rFonts w:ascii="Times New Roman" w:hAnsi="Times New Roman" w:cs="Times New Roman"/>
              </w:rPr>
            </w:pPr>
          </w:p>
        </w:tc>
      </w:tr>
    </w:tbl>
    <w:p w:rsidR="003F6D8B" w:rsidRDefault="003F6D8B">
      <w:pPr>
        <w:autoSpaceDE w:val="0"/>
        <w:autoSpaceDN w:val="0"/>
        <w:spacing w:after="0" w:line="14" w:lineRule="exact"/>
      </w:pPr>
    </w:p>
    <w:p w:rsidR="003F6D8B" w:rsidRDefault="003F6D8B">
      <w:pPr>
        <w:sectPr w:rsidR="003F6D8B">
          <w:pgSz w:w="11900" w:h="16840"/>
          <w:pgMar w:top="284" w:right="650" w:bottom="460" w:left="666" w:header="720" w:footer="720" w:gutter="0"/>
          <w:cols w:space="720" w:equalWidth="0">
            <w:col w:w="10584" w:space="0"/>
          </w:cols>
          <w:docGrid w:linePitch="360"/>
        </w:sectPr>
      </w:pPr>
    </w:p>
    <w:p w:rsidR="003F6D8B" w:rsidRDefault="003F6D8B">
      <w:pPr>
        <w:autoSpaceDE w:val="0"/>
        <w:autoSpaceDN w:val="0"/>
        <w:spacing w:after="78" w:line="220" w:lineRule="exact"/>
      </w:pPr>
    </w:p>
    <w:p w:rsidR="003F6D8B" w:rsidRDefault="00637ABD">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3F6D8B" w:rsidRPr="00637ABD" w:rsidRDefault="00637ABD">
      <w:pPr>
        <w:autoSpaceDE w:val="0"/>
        <w:autoSpaceDN w:val="0"/>
        <w:spacing w:before="346" w:after="0" w:line="298" w:lineRule="auto"/>
        <w:ind w:right="144"/>
        <w:rPr>
          <w:lang w:val="ru-RU"/>
        </w:rPr>
      </w:pPr>
      <w:r w:rsidRPr="00637ABD">
        <w:rPr>
          <w:rFonts w:ascii="Times New Roman" w:eastAsia="Times New Roman" w:hAnsi="Times New Roman"/>
          <w:b/>
          <w:color w:val="000000"/>
          <w:sz w:val="24"/>
          <w:lang w:val="ru-RU"/>
        </w:rPr>
        <w:t xml:space="preserve">ОБЯЗАТЕЛЬНЫЕ УЧЕБНЫЕ МАТЕРИАЛЫ ДЛЯ УЧЕНИКА </w:t>
      </w:r>
      <w:r w:rsidRPr="00637ABD">
        <w:rPr>
          <w:lang w:val="ru-RU"/>
        </w:rPr>
        <w:br/>
      </w:r>
      <w:r w:rsidRPr="00637ABD">
        <w:rPr>
          <w:rFonts w:ascii="Times New Roman" w:eastAsia="Times New Roman" w:hAnsi="Times New Roman"/>
          <w:color w:val="000000"/>
          <w:sz w:val="24"/>
          <w:lang w:val="ru-RU"/>
        </w:rPr>
        <w:t xml:space="preserve">Пасечник В.В., </w:t>
      </w:r>
      <w:proofErr w:type="spellStart"/>
      <w:r w:rsidRPr="00637ABD">
        <w:rPr>
          <w:rFonts w:ascii="Times New Roman" w:eastAsia="Times New Roman" w:hAnsi="Times New Roman"/>
          <w:color w:val="000000"/>
          <w:sz w:val="24"/>
          <w:lang w:val="ru-RU"/>
        </w:rPr>
        <w:t>Суматохин</w:t>
      </w:r>
      <w:proofErr w:type="spellEnd"/>
      <w:r w:rsidRPr="00637ABD">
        <w:rPr>
          <w:rFonts w:ascii="Times New Roman" w:eastAsia="Times New Roman" w:hAnsi="Times New Roman"/>
          <w:color w:val="000000"/>
          <w:sz w:val="24"/>
          <w:lang w:val="ru-RU"/>
        </w:rPr>
        <w:t xml:space="preserve"> С.В., Калинова Г.С. и другие; под редакцией Пасечника В.В. Биология, 5 класс/ Акционерное общество «Издательство «Просвещение»; </w:t>
      </w:r>
      <w:r w:rsidRPr="00637ABD">
        <w:rPr>
          <w:lang w:val="ru-RU"/>
        </w:rPr>
        <w:br/>
      </w:r>
      <w:r w:rsidRPr="00637ABD">
        <w:rPr>
          <w:rFonts w:ascii="Times New Roman" w:eastAsia="Times New Roman" w:hAnsi="Times New Roman"/>
          <w:color w:val="000000"/>
          <w:sz w:val="24"/>
          <w:lang w:val="ru-RU"/>
        </w:rPr>
        <w:t>Введите свой вариант:</w:t>
      </w:r>
    </w:p>
    <w:p w:rsidR="003F6D8B" w:rsidRPr="00637ABD" w:rsidRDefault="00637ABD">
      <w:pPr>
        <w:autoSpaceDE w:val="0"/>
        <w:autoSpaceDN w:val="0"/>
        <w:spacing w:before="262" w:after="0" w:line="302" w:lineRule="auto"/>
        <w:ind w:right="4896"/>
        <w:rPr>
          <w:lang w:val="ru-RU"/>
        </w:rPr>
      </w:pPr>
      <w:r w:rsidRPr="00637ABD">
        <w:rPr>
          <w:rFonts w:ascii="Times New Roman" w:eastAsia="Times New Roman" w:hAnsi="Times New Roman"/>
          <w:b/>
          <w:color w:val="000000"/>
          <w:sz w:val="24"/>
          <w:lang w:val="ru-RU"/>
        </w:rPr>
        <w:t xml:space="preserve">МЕТОДИЧЕСКИЕ МАТЕРИАЛЫ ДЛЯ УЧИТЕЛЯ </w:t>
      </w:r>
      <w:r>
        <w:rPr>
          <w:rFonts w:ascii="Times New Roman" w:eastAsia="Times New Roman" w:hAnsi="Times New Roman"/>
          <w:color w:val="000000"/>
          <w:sz w:val="24"/>
        </w:rPr>
        <w:t>http</w:t>
      </w:r>
      <w:r w:rsidRPr="00637ABD">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september</w:t>
      </w:r>
      <w:proofErr w:type="spellEnd"/>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p>
    <w:p w:rsidR="003F6D8B" w:rsidRPr="00637ABD" w:rsidRDefault="00637ABD">
      <w:pPr>
        <w:autoSpaceDE w:val="0"/>
        <w:autoSpaceDN w:val="0"/>
        <w:spacing w:before="408" w:after="0" w:line="262" w:lineRule="auto"/>
        <w:ind w:right="576"/>
        <w:rPr>
          <w:lang w:val="ru-RU"/>
        </w:rPr>
      </w:pPr>
      <w:r w:rsidRPr="00637ABD">
        <w:rPr>
          <w:rFonts w:ascii="Times New Roman" w:eastAsia="Times New Roman" w:hAnsi="Times New Roman"/>
          <w:color w:val="000000"/>
          <w:sz w:val="24"/>
          <w:lang w:val="ru-RU"/>
        </w:rPr>
        <w:t xml:space="preserve">Биология. </w:t>
      </w:r>
      <w:r>
        <w:rPr>
          <w:rFonts w:ascii="Times New Roman" w:eastAsia="Times New Roman" w:hAnsi="Times New Roman"/>
          <w:color w:val="000000"/>
          <w:sz w:val="24"/>
        </w:rPr>
        <w:t>https</w:t>
      </w:r>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interneturok</w:t>
      </w:r>
      <w:proofErr w:type="spellEnd"/>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37ABD">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637ABD">
        <w:rPr>
          <w:rFonts w:ascii="Times New Roman" w:eastAsia="Times New Roman" w:hAnsi="Times New Roman"/>
          <w:color w:val="000000"/>
          <w:sz w:val="24"/>
          <w:lang w:val="ru-RU"/>
        </w:rPr>
        <w:t>/</w:t>
      </w:r>
      <w:r>
        <w:rPr>
          <w:rFonts w:ascii="Times New Roman" w:eastAsia="Times New Roman" w:hAnsi="Times New Roman"/>
          <w:color w:val="000000"/>
          <w:sz w:val="24"/>
        </w:rPr>
        <w:t>biology</w:t>
      </w:r>
      <w:r w:rsidRPr="00637ABD">
        <w:rPr>
          <w:rFonts w:ascii="Times New Roman" w:eastAsia="Times New Roman" w:hAnsi="Times New Roman"/>
          <w:color w:val="000000"/>
          <w:sz w:val="24"/>
          <w:lang w:val="ru-RU"/>
        </w:rPr>
        <w:t xml:space="preserve"> . Уроки школьной программы. Видео, конспекты, тесты, тренажеры.</w:t>
      </w:r>
    </w:p>
    <w:p w:rsidR="003F6D8B" w:rsidRPr="00637ABD" w:rsidRDefault="00637ABD">
      <w:pPr>
        <w:autoSpaceDE w:val="0"/>
        <w:autoSpaceDN w:val="0"/>
        <w:spacing w:before="262" w:after="0" w:line="300" w:lineRule="auto"/>
        <w:ind w:right="432"/>
        <w:rPr>
          <w:lang w:val="ru-RU"/>
        </w:rPr>
      </w:pPr>
      <w:r w:rsidRPr="00637ABD">
        <w:rPr>
          <w:rFonts w:ascii="Times New Roman" w:eastAsia="Times New Roman" w:hAnsi="Times New Roman"/>
          <w:b/>
          <w:color w:val="000000"/>
          <w:sz w:val="24"/>
          <w:lang w:val="ru-RU"/>
        </w:rPr>
        <w:t xml:space="preserve">ЦИФРОВЫЕ ОБРАЗОВАТЕЛЬНЫЕ РЕСУРСЫ И РЕСУРСЫ СЕТИ ИНТЕРНЕТ </w:t>
      </w:r>
      <w:r w:rsidRPr="00637ABD">
        <w:rPr>
          <w:lang w:val="ru-RU"/>
        </w:rPr>
        <w:br/>
      </w:r>
      <w:r>
        <w:rPr>
          <w:rFonts w:ascii="Times New Roman" w:eastAsia="Times New Roman" w:hAnsi="Times New Roman"/>
          <w:color w:val="000000"/>
          <w:sz w:val="24"/>
        </w:rPr>
        <w:t>http</w:t>
      </w:r>
      <w:r w:rsidRPr="00637ABD">
        <w:rPr>
          <w:rFonts w:ascii="Times New Roman" w:eastAsia="Times New Roman" w:hAnsi="Times New Roman"/>
          <w:color w:val="000000"/>
          <w:sz w:val="24"/>
          <w:lang w:val="ru-RU"/>
        </w:rPr>
        <w:t>://</w:t>
      </w:r>
      <w:r>
        <w:rPr>
          <w:rFonts w:ascii="Times New Roman" w:eastAsia="Times New Roman" w:hAnsi="Times New Roman"/>
          <w:color w:val="000000"/>
          <w:sz w:val="24"/>
        </w:rPr>
        <w:t>college</w:t>
      </w:r>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biologiya</w:t>
      </w:r>
      <w:proofErr w:type="spellEnd"/>
      <w:r w:rsidRPr="00637ABD">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637ABD">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sbio</w:t>
      </w:r>
      <w:proofErr w:type="spellEnd"/>
      <w:r w:rsidRPr="00637ABD">
        <w:rPr>
          <w:rFonts w:ascii="Times New Roman" w:eastAsia="Times New Roman" w:hAnsi="Times New Roman"/>
          <w:color w:val="000000"/>
          <w:sz w:val="24"/>
          <w:lang w:val="ru-RU"/>
        </w:rPr>
        <w:t>.</w:t>
      </w:r>
      <w:r>
        <w:rPr>
          <w:rFonts w:ascii="Times New Roman" w:eastAsia="Times New Roman" w:hAnsi="Times New Roman"/>
          <w:color w:val="000000"/>
          <w:sz w:val="24"/>
        </w:rPr>
        <w:t>info</w:t>
      </w:r>
      <w:r w:rsidRPr="00637ABD">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637ABD">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greeninfo</w:t>
      </w:r>
      <w:proofErr w:type="spellEnd"/>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37ABD">
        <w:rPr>
          <w:rFonts w:ascii="Times New Roman" w:eastAsia="Times New Roman" w:hAnsi="Times New Roman"/>
          <w:color w:val="000000"/>
          <w:sz w:val="24"/>
          <w:lang w:val="ru-RU"/>
        </w:rPr>
        <w:t xml:space="preserve">/ </w:t>
      </w:r>
      <w:r>
        <w:rPr>
          <w:rFonts w:ascii="Times New Roman" w:eastAsia="Times New Roman" w:hAnsi="Times New Roman"/>
          <w:color w:val="000000"/>
          <w:sz w:val="24"/>
        </w:rPr>
        <w:t>http</w:t>
      </w:r>
      <w:r w:rsidRPr="00637ABD">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theanimalworld</w:t>
      </w:r>
      <w:proofErr w:type="spellEnd"/>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37ABD">
        <w:rPr>
          <w:rFonts w:ascii="Times New Roman" w:eastAsia="Times New Roman" w:hAnsi="Times New Roman"/>
          <w:color w:val="000000"/>
          <w:sz w:val="24"/>
          <w:lang w:val="ru-RU"/>
        </w:rPr>
        <w:t xml:space="preserve">/ Российская электронная школа. </w:t>
      </w:r>
      <w:r>
        <w:rPr>
          <w:rFonts w:ascii="Times New Roman" w:eastAsia="Times New Roman" w:hAnsi="Times New Roman"/>
          <w:color w:val="000000"/>
          <w:sz w:val="24"/>
        </w:rPr>
        <w:t>https</w:t>
      </w:r>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resh</w:t>
      </w:r>
      <w:proofErr w:type="spellEnd"/>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637ABD">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637ABD">
        <w:rPr>
          <w:rFonts w:ascii="Times New Roman" w:eastAsia="Times New Roman" w:hAnsi="Times New Roman"/>
          <w:color w:val="000000"/>
          <w:sz w:val="24"/>
          <w:lang w:val="ru-RU"/>
        </w:rPr>
        <w:t xml:space="preserve">/. </w:t>
      </w:r>
      <w:proofErr w:type="spellStart"/>
      <w:r w:rsidRPr="00637ABD">
        <w:rPr>
          <w:rFonts w:ascii="Times New Roman" w:eastAsia="Times New Roman" w:hAnsi="Times New Roman"/>
          <w:color w:val="000000"/>
          <w:sz w:val="24"/>
          <w:lang w:val="ru-RU"/>
        </w:rPr>
        <w:t>Видеоуроки</w:t>
      </w:r>
      <w:proofErr w:type="spellEnd"/>
      <w:r w:rsidRPr="00637ABD">
        <w:rPr>
          <w:rFonts w:ascii="Times New Roman" w:eastAsia="Times New Roman" w:hAnsi="Times New Roman"/>
          <w:color w:val="000000"/>
          <w:sz w:val="24"/>
          <w:lang w:val="ru-RU"/>
        </w:rPr>
        <w:t xml:space="preserve"> и тренажеры по биологии.</w:t>
      </w:r>
    </w:p>
    <w:p w:rsidR="00063361" w:rsidRDefault="00063361">
      <w:pPr>
        <w:rPr>
          <w:lang w:val="ru-RU"/>
        </w:rPr>
      </w:pPr>
    </w:p>
    <w:p w:rsidR="00063361" w:rsidRPr="00637ABD" w:rsidRDefault="00063361" w:rsidP="00063361">
      <w:pPr>
        <w:autoSpaceDE w:val="0"/>
        <w:autoSpaceDN w:val="0"/>
        <w:spacing w:after="0" w:line="230" w:lineRule="auto"/>
        <w:rPr>
          <w:lang w:val="ru-RU"/>
        </w:rPr>
      </w:pPr>
      <w:r w:rsidRPr="00637ABD">
        <w:rPr>
          <w:rFonts w:ascii="Times New Roman" w:eastAsia="Times New Roman" w:hAnsi="Times New Roman"/>
          <w:b/>
          <w:color w:val="000000"/>
          <w:sz w:val="24"/>
          <w:lang w:val="ru-RU"/>
        </w:rPr>
        <w:t>МАТЕРИАЛЬНО-ТЕХНИЧЕСКОЕ ОБЕСПЕЧЕНИЕ ОБРАЗОВАТЕЛЬНОГО ПРОЦЕССА</w:t>
      </w:r>
    </w:p>
    <w:p w:rsidR="00063361" w:rsidRPr="00637ABD" w:rsidRDefault="00063361" w:rsidP="00063361">
      <w:pPr>
        <w:autoSpaceDE w:val="0"/>
        <w:autoSpaceDN w:val="0"/>
        <w:spacing w:before="346" w:after="0" w:line="230" w:lineRule="auto"/>
        <w:rPr>
          <w:lang w:val="ru-RU"/>
        </w:rPr>
      </w:pPr>
      <w:r w:rsidRPr="00637ABD">
        <w:rPr>
          <w:rFonts w:ascii="Times New Roman" w:eastAsia="Times New Roman" w:hAnsi="Times New Roman"/>
          <w:b/>
          <w:color w:val="000000"/>
          <w:sz w:val="24"/>
          <w:lang w:val="ru-RU"/>
        </w:rPr>
        <w:t>УЧЕБНОЕ ОБОРУДОВАНИЕ</w:t>
      </w:r>
    </w:p>
    <w:p w:rsidR="00063361" w:rsidRPr="00637ABD" w:rsidRDefault="00063361" w:rsidP="00063361">
      <w:pPr>
        <w:autoSpaceDE w:val="0"/>
        <w:autoSpaceDN w:val="0"/>
        <w:spacing w:before="166" w:after="0" w:line="262" w:lineRule="auto"/>
        <w:ind w:right="8352"/>
        <w:rPr>
          <w:lang w:val="ru-RU"/>
        </w:rPr>
      </w:pPr>
      <w:r w:rsidRPr="00637ABD">
        <w:rPr>
          <w:rFonts w:ascii="Times New Roman" w:eastAsia="Times New Roman" w:hAnsi="Times New Roman"/>
          <w:color w:val="000000"/>
          <w:sz w:val="24"/>
          <w:lang w:val="ru-RU"/>
        </w:rPr>
        <w:t xml:space="preserve">Справочные таблицы </w:t>
      </w:r>
      <w:r w:rsidRPr="00637ABD">
        <w:rPr>
          <w:lang w:val="ru-RU"/>
        </w:rPr>
        <w:br/>
      </w:r>
      <w:proofErr w:type="spellStart"/>
      <w:r w:rsidRPr="00637ABD">
        <w:rPr>
          <w:rFonts w:ascii="Times New Roman" w:eastAsia="Times New Roman" w:hAnsi="Times New Roman"/>
          <w:color w:val="000000"/>
          <w:sz w:val="24"/>
          <w:lang w:val="ru-RU"/>
        </w:rPr>
        <w:t>Таблицы</w:t>
      </w:r>
      <w:proofErr w:type="spellEnd"/>
      <w:r w:rsidRPr="00637ABD">
        <w:rPr>
          <w:rFonts w:ascii="Times New Roman" w:eastAsia="Times New Roman" w:hAnsi="Times New Roman"/>
          <w:color w:val="000000"/>
          <w:sz w:val="24"/>
          <w:lang w:val="ru-RU"/>
        </w:rPr>
        <w:t xml:space="preserve"> рельефные</w:t>
      </w:r>
    </w:p>
    <w:p w:rsidR="00063361" w:rsidRPr="00637ABD" w:rsidRDefault="00063361" w:rsidP="00063361">
      <w:pPr>
        <w:autoSpaceDE w:val="0"/>
        <w:autoSpaceDN w:val="0"/>
        <w:spacing w:before="262" w:after="0" w:line="262" w:lineRule="auto"/>
        <w:ind w:right="720"/>
        <w:rPr>
          <w:lang w:val="ru-RU"/>
        </w:rPr>
      </w:pPr>
      <w:r w:rsidRPr="00637ABD">
        <w:rPr>
          <w:rFonts w:ascii="Times New Roman" w:eastAsia="Times New Roman" w:hAnsi="Times New Roman"/>
          <w:b/>
          <w:color w:val="000000"/>
          <w:sz w:val="24"/>
          <w:lang w:val="ru-RU"/>
        </w:rPr>
        <w:t>ОБОРУДОВАНИЕ ДЛЯ ПРОВЕДЕНИЯ ЛАБОРАТОРНЫХ, ПРАКТИЧЕСКИХ РАБОТ, ДЕМОНСТРАЦИЙ</w:t>
      </w:r>
    </w:p>
    <w:p w:rsidR="00063361" w:rsidRPr="00637ABD" w:rsidRDefault="00063361" w:rsidP="00063361">
      <w:pPr>
        <w:autoSpaceDE w:val="0"/>
        <w:autoSpaceDN w:val="0"/>
        <w:spacing w:before="166" w:after="0" w:line="283" w:lineRule="auto"/>
        <w:ind w:right="5040"/>
        <w:rPr>
          <w:lang w:val="ru-RU"/>
        </w:rPr>
      </w:pPr>
      <w:r w:rsidRPr="00637ABD">
        <w:rPr>
          <w:rFonts w:ascii="Times New Roman" w:eastAsia="Times New Roman" w:hAnsi="Times New Roman"/>
          <w:color w:val="000000"/>
          <w:sz w:val="24"/>
          <w:lang w:val="ru-RU"/>
        </w:rPr>
        <w:t xml:space="preserve">Мультимедийный проектор </w:t>
      </w:r>
      <w:r w:rsidRPr="00637ABD">
        <w:rPr>
          <w:lang w:val="ru-RU"/>
        </w:rPr>
        <w:br/>
      </w:r>
      <w:r w:rsidRPr="00637ABD">
        <w:rPr>
          <w:rFonts w:ascii="Times New Roman" w:eastAsia="Times New Roman" w:hAnsi="Times New Roman"/>
          <w:color w:val="000000"/>
          <w:sz w:val="24"/>
          <w:lang w:val="ru-RU"/>
        </w:rPr>
        <w:t xml:space="preserve">Комплект </w:t>
      </w:r>
      <w:proofErr w:type="gramStart"/>
      <w:r w:rsidRPr="00637ABD">
        <w:rPr>
          <w:rFonts w:ascii="Times New Roman" w:eastAsia="Times New Roman" w:hAnsi="Times New Roman"/>
          <w:color w:val="000000"/>
          <w:sz w:val="24"/>
          <w:lang w:val="ru-RU"/>
        </w:rPr>
        <w:t>влажные</w:t>
      </w:r>
      <w:proofErr w:type="gramEnd"/>
      <w:r w:rsidRPr="00637ABD">
        <w:rPr>
          <w:rFonts w:ascii="Times New Roman" w:eastAsia="Times New Roman" w:hAnsi="Times New Roman"/>
          <w:color w:val="000000"/>
          <w:sz w:val="24"/>
          <w:lang w:val="ru-RU"/>
        </w:rPr>
        <w:t xml:space="preserve"> препаратов демонстрационный Комплект гербариев </w:t>
      </w:r>
      <w:proofErr w:type="spellStart"/>
      <w:r w:rsidRPr="00637ABD">
        <w:rPr>
          <w:rFonts w:ascii="Times New Roman" w:eastAsia="Times New Roman" w:hAnsi="Times New Roman"/>
          <w:color w:val="000000"/>
          <w:sz w:val="24"/>
          <w:lang w:val="ru-RU"/>
        </w:rPr>
        <w:t>демонстрациоиный</w:t>
      </w:r>
      <w:proofErr w:type="spellEnd"/>
      <w:r w:rsidRPr="00637ABD">
        <w:rPr>
          <w:rFonts w:ascii="Times New Roman" w:eastAsia="Times New Roman" w:hAnsi="Times New Roman"/>
          <w:color w:val="000000"/>
          <w:sz w:val="24"/>
          <w:lang w:val="ru-RU"/>
        </w:rPr>
        <w:t xml:space="preserve"> </w:t>
      </w:r>
      <w:r w:rsidRPr="00637ABD">
        <w:rPr>
          <w:lang w:val="ru-RU"/>
        </w:rPr>
        <w:br/>
      </w:r>
      <w:r w:rsidRPr="00637ABD">
        <w:rPr>
          <w:rFonts w:ascii="Times New Roman" w:eastAsia="Times New Roman" w:hAnsi="Times New Roman"/>
          <w:color w:val="000000"/>
          <w:sz w:val="24"/>
          <w:lang w:val="ru-RU"/>
        </w:rPr>
        <w:t>Комплект ботанических моделей демонстрационный Комплект зоологических моделей демонстрационный Микроскоп демонстрационный</w:t>
      </w:r>
    </w:p>
    <w:p w:rsidR="00063361" w:rsidRPr="00637ABD" w:rsidRDefault="00063361" w:rsidP="00063361">
      <w:pPr>
        <w:rPr>
          <w:lang w:val="ru-RU"/>
        </w:rPr>
        <w:sectPr w:rsidR="00063361" w:rsidRPr="00637ABD">
          <w:pgSz w:w="11900" w:h="16840"/>
          <w:pgMar w:top="298" w:right="650" w:bottom="1440" w:left="666" w:header="720" w:footer="720" w:gutter="0"/>
          <w:cols w:space="720" w:equalWidth="0">
            <w:col w:w="10584" w:space="0"/>
          </w:cols>
          <w:docGrid w:linePitch="360"/>
        </w:sectPr>
      </w:pPr>
    </w:p>
    <w:p w:rsidR="004014F0" w:rsidRPr="00637ABD" w:rsidRDefault="004014F0" w:rsidP="002E43D7">
      <w:pPr>
        <w:autoSpaceDE w:val="0"/>
        <w:autoSpaceDN w:val="0"/>
        <w:spacing w:after="78" w:line="220" w:lineRule="exact"/>
        <w:rPr>
          <w:lang w:val="ru-RU"/>
        </w:rPr>
      </w:pPr>
    </w:p>
    <w:sectPr w:rsidR="004014F0" w:rsidRPr="00637ABD"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063361"/>
    <w:rsid w:val="0015074B"/>
    <w:rsid w:val="0029639D"/>
    <w:rsid w:val="002E43D7"/>
    <w:rsid w:val="002F65A5"/>
    <w:rsid w:val="00326F90"/>
    <w:rsid w:val="003377AC"/>
    <w:rsid w:val="003F6D8B"/>
    <w:rsid w:val="004014F0"/>
    <w:rsid w:val="00635A7F"/>
    <w:rsid w:val="00637ABD"/>
    <w:rsid w:val="00A43866"/>
    <w:rsid w:val="00AA1D8D"/>
    <w:rsid w:val="00B47730"/>
    <w:rsid w:val="00CB0664"/>
    <w:rsid w:val="00D05BE3"/>
    <w:rsid w:val="00D80303"/>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2F65A5"/>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2F65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2F65A5"/>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2F65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2E263-AFBB-49DD-B779-AAAACECA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4722</Words>
  <Characters>26918</Characters>
  <Application>Microsoft Office Word</Application>
  <DocSecurity>0</DocSecurity>
  <Lines>224</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31577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Минзифа</cp:lastModifiedBy>
  <cp:revision>8</cp:revision>
  <dcterms:created xsi:type="dcterms:W3CDTF">2013-12-23T23:15:00Z</dcterms:created>
  <dcterms:modified xsi:type="dcterms:W3CDTF">2023-01-18T06:30:00Z</dcterms:modified>
  <cp:category/>
</cp:coreProperties>
</file>